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2E9" w:rsidRDefault="006A62E9" w:rsidP="006A62E9">
      <w:pPr>
        <w:pStyle w:val="aff9"/>
        <w:spacing w:before="0" w:beforeAutospacing="0" w:after="0" w:afterAutospacing="0"/>
        <w:ind w:right="81"/>
        <w:jc w:val="center"/>
      </w:pPr>
      <w:r>
        <w:rPr>
          <w:color w:val="000000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E95CA1" w:rsidRPr="00E95CA1" w:rsidRDefault="00E95CA1" w:rsidP="00E95CA1">
      <w:pPr>
        <w:autoSpaceDE w:val="0"/>
        <w:autoSpaceDN w:val="0"/>
        <w:spacing w:before="120" w:after="0" w:line="230" w:lineRule="auto"/>
        <w:ind w:left="2285"/>
        <w:rPr>
          <w:lang w:val="ru-RU"/>
        </w:rPr>
      </w:pPr>
    </w:p>
    <w:tbl>
      <w:tblPr>
        <w:tblW w:w="0" w:type="auto"/>
        <w:tblLayout w:type="fixed"/>
        <w:tblLook w:val="04A0"/>
      </w:tblPr>
      <w:tblGrid>
        <w:gridCol w:w="4400"/>
        <w:gridCol w:w="5489"/>
        <w:gridCol w:w="4340"/>
      </w:tblGrid>
      <w:tr w:rsidR="00374748" w:rsidTr="006A62E9">
        <w:trPr>
          <w:trHeight w:hRule="exact" w:val="298"/>
        </w:trPr>
        <w:tc>
          <w:tcPr>
            <w:tcW w:w="4400" w:type="dxa"/>
            <w:tcMar>
              <w:left w:w="0" w:type="dxa"/>
              <w:right w:w="0" w:type="dxa"/>
            </w:tcMar>
          </w:tcPr>
          <w:p w:rsidR="00374748" w:rsidRDefault="00E95CA1">
            <w:pPr>
              <w:autoSpaceDE w:val="0"/>
              <w:autoSpaceDN w:val="0"/>
              <w:spacing w:before="4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5489" w:type="dxa"/>
            <w:tcMar>
              <w:left w:w="0" w:type="dxa"/>
              <w:right w:w="0" w:type="dxa"/>
            </w:tcMar>
          </w:tcPr>
          <w:p w:rsidR="00374748" w:rsidRDefault="00E95CA1">
            <w:pPr>
              <w:autoSpaceDE w:val="0"/>
              <w:autoSpaceDN w:val="0"/>
              <w:spacing w:before="44" w:after="0" w:line="230" w:lineRule="auto"/>
              <w:ind w:left="4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4340" w:type="dxa"/>
            <w:tcMar>
              <w:left w:w="0" w:type="dxa"/>
              <w:right w:w="0" w:type="dxa"/>
            </w:tcMar>
          </w:tcPr>
          <w:p w:rsidR="00374748" w:rsidRDefault="00E95CA1">
            <w:pPr>
              <w:autoSpaceDE w:val="0"/>
              <w:autoSpaceDN w:val="0"/>
              <w:spacing w:before="44"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374748" w:rsidTr="006A62E9">
        <w:trPr>
          <w:trHeight w:hRule="exact" w:val="221"/>
        </w:trPr>
        <w:tc>
          <w:tcPr>
            <w:tcW w:w="4400" w:type="dxa"/>
            <w:tcMar>
              <w:left w:w="0" w:type="dxa"/>
              <w:right w:w="0" w:type="dxa"/>
            </w:tcMar>
          </w:tcPr>
          <w:p w:rsidR="00374748" w:rsidRDefault="00E95CA1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ШМО</w:t>
            </w:r>
          </w:p>
        </w:tc>
        <w:tc>
          <w:tcPr>
            <w:tcW w:w="5489" w:type="dxa"/>
            <w:tcMar>
              <w:left w:w="0" w:type="dxa"/>
              <w:right w:w="0" w:type="dxa"/>
            </w:tcMar>
          </w:tcPr>
          <w:p w:rsidR="00374748" w:rsidRPr="00E95CA1" w:rsidRDefault="00E95CA1">
            <w:pPr>
              <w:autoSpaceDE w:val="0"/>
              <w:autoSpaceDN w:val="0"/>
              <w:spacing w:after="0" w:line="230" w:lineRule="auto"/>
              <w:ind w:left="45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Заместитель директора по УР</w:t>
            </w:r>
          </w:p>
        </w:tc>
        <w:tc>
          <w:tcPr>
            <w:tcW w:w="4340" w:type="dxa"/>
            <w:tcMar>
              <w:left w:w="0" w:type="dxa"/>
              <w:right w:w="0" w:type="dxa"/>
            </w:tcMar>
          </w:tcPr>
          <w:p w:rsidR="00374748" w:rsidRDefault="00E95CA1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 МБОУ «Школа №54»</w:t>
            </w:r>
          </w:p>
        </w:tc>
      </w:tr>
      <w:tr w:rsidR="00374748" w:rsidTr="006A62E9">
        <w:trPr>
          <w:trHeight w:hRule="exact" w:val="331"/>
        </w:trPr>
        <w:tc>
          <w:tcPr>
            <w:tcW w:w="4400" w:type="dxa"/>
            <w:vMerge w:val="restart"/>
            <w:tcMar>
              <w:left w:w="0" w:type="dxa"/>
              <w:right w:w="0" w:type="dxa"/>
            </w:tcMar>
          </w:tcPr>
          <w:p w:rsidR="00374748" w:rsidRDefault="00E95CA1">
            <w:pPr>
              <w:autoSpaceDE w:val="0"/>
              <w:autoSpaceDN w:val="0"/>
              <w:spacing w:before="20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______________И.Ф.Юнусова</w:t>
            </w:r>
          </w:p>
        </w:tc>
        <w:tc>
          <w:tcPr>
            <w:tcW w:w="5489" w:type="dxa"/>
            <w:tcMar>
              <w:left w:w="0" w:type="dxa"/>
              <w:right w:w="0" w:type="dxa"/>
            </w:tcMar>
          </w:tcPr>
          <w:p w:rsidR="00374748" w:rsidRPr="00E95CA1" w:rsidRDefault="00374748" w:rsidP="00E95CA1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</w:p>
        </w:tc>
        <w:tc>
          <w:tcPr>
            <w:tcW w:w="4340" w:type="dxa"/>
            <w:vMerge w:val="restart"/>
            <w:tcMar>
              <w:left w:w="0" w:type="dxa"/>
              <w:right w:w="0" w:type="dxa"/>
            </w:tcMar>
          </w:tcPr>
          <w:p w:rsidR="00374748" w:rsidRDefault="00E95CA1">
            <w:pPr>
              <w:autoSpaceDE w:val="0"/>
              <w:autoSpaceDN w:val="0"/>
              <w:spacing w:before="202"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______________Г.Н.Хайруллина</w:t>
            </w:r>
          </w:p>
        </w:tc>
      </w:tr>
      <w:tr w:rsidR="00374748" w:rsidTr="006A62E9">
        <w:trPr>
          <w:trHeight w:hRule="exact" w:val="130"/>
        </w:trPr>
        <w:tc>
          <w:tcPr>
            <w:tcW w:w="4400" w:type="dxa"/>
            <w:vMerge/>
          </w:tcPr>
          <w:p w:rsidR="00374748" w:rsidRDefault="00374748"/>
        </w:tc>
        <w:tc>
          <w:tcPr>
            <w:tcW w:w="5489" w:type="dxa"/>
            <w:vMerge w:val="restart"/>
            <w:tcMar>
              <w:left w:w="0" w:type="dxa"/>
              <w:right w:w="0" w:type="dxa"/>
            </w:tcMar>
          </w:tcPr>
          <w:p w:rsidR="00374748" w:rsidRDefault="00E95CA1">
            <w:pPr>
              <w:autoSpaceDE w:val="0"/>
              <w:autoSpaceDN w:val="0"/>
              <w:spacing w:before="6" w:after="0" w:line="230" w:lineRule="auto"/>
              <w:ind w:left="4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______________Р.А.Гимадиева</w:t>
            </w:r>
          </w:p>
        </w:tc>
        <w:tc>
          <w:tcPr>
            <w:tcW w:w="4340" w:type="dxa"/>
            <w:vMerge/>
          </w:tcPr>
          <w:p w:rsidR="00374748" w:rsidRDefault="00374748"/>
        </w:tc>
      </w:tr>
      <w:tr w:rsidR="00374748" w:rsidTr="006A62E9">
        <w:trPr>
          <w:trHeight w:hRule="exact" w:val="334"/>
        </w:trPr>
        <w:tc>
          <w:tcPr>
            <w:tcW w:w="4400" w:type="dxa"/>
            <w:tcMar>
              <w:left w:w="0" w:type="dxa"/>
              <w:right w:w="0" w:type="dxa"/>
            </w:tcMar>
          </w:tcPr>
          <w:p w:rsidR="00374748" w:rsidRDefault="00E95CA1">
            <w:pPr>
              <w:autoSpaceDE w:val="0"/>
              <w:autoSpaceDN w:val="0"/>
              <w:spacing w:before="7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</w:p>
        </w:tc>
        <w:tc>
          <w:tcPr>
            <w:tcW w:w="5489" w:type="dxa"/>
            <w:vMerge/>
          </w:tcPr>
          <w:p w:rsidR="00374748" w:rsidRDefault="00374748"/>
        </w:tc>
        <w:tc>
          <w:tcPr>
            <w:tcW w:w="4340" w:type="dxa"/>
            <w:tcMar>
              <w:left w:w="0" w:type="dxa"/>
              <w:right w:w="0" w:type="dxa"/>
            </w:tcMar>
          </w:tcPr>
          <w:p w:rsidR="00374748" w:rsidRPr="00E95CA1" w:rsidRDefault="00E95CA1">
            <w:pPr>
              <w:autoSpaceDE w:val="0"/>
              <w:autoSpaceDN w:val="0"/>
              <w:spacing w:before="76" w:after="0" w:line="230" w:lineRule="auto"/>
              <w:ind w:left="15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218-0</w:t>
            </w:r>
          </w:p>
        </w:tc>
      </w:tr>
      <w:tr w:rsidR="00374748" w:rsidTr="006A62E9">
        <w:trPr>
          <w:trHeight w:hRule="exact" w:val="331"/>
        </w:trPr>
        <w:tc>
          <w:tcPr>
            <w:tcW w:w="4400" w:type="dxa"/>
            <w:vMerge w:val="restart"/>
            <w:tcMar>
              <w:left w:w="0" w:type="dxa"/>
              <w:right w:w="0" w:type="dxa"/>
            </w:tcMar>
          </w:tcPr>
          <w:p w:rsidR="00374748" w:rsidRDefault="00E95CA1">
            <w:pPr>
              <w:autoSpaceDE w:val="0"/>
              <w:autoSpaceDN w:val="0"/>
              <w:spacing w:before="1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"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августа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2022 г.</w:t>
            </w:r>
          </w:p>
        </w:tc>
        <w:tc>
          <w:tcPr>
            <w:tcW w:w="5489" w:type="dxa"/>
            <w:tcMar>
              <w:left w:w="0" w:type="dxa"/>
              <w:right w:w="0" w:type="dxa"/>
            </w:tcMar>
          </w:tcPr>
          <w:p w:rsidR="00374748" w:rsidRDefault="00E95CA1">
            <w:pPr>
              <w:autoSpaceDE w:val="0"/>
              <w:autoSpaceDN w:val="0"/>
              <w:spacing w:after="0" w:line="230" w:lineRule="auto"/>
              <w:ind w:left="4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</w:p>
        </w:tc>
        <w:tc>
          <w:tcPr>
            <w:tcW w:w="4340" w:type="dxa"/>
            <w:vMerge w:val="restart"/>
            <w:tcMar>
              <w:left w:w="0" w:type="dxa"/>
              <w:right w:w="0" w:type="dxa"/>
            </w:tcMar>
          </w:tcPr>
          <w:p w:rsidR="00374748" w:rsidRDefault="00E95CA1">
            <w:pPr>
              <w:autoSpaceDE w:val="0"/>
              <w:autoSpaceDN w:val="0"/>
              <w:spacing w:before="198" w:after="0" w:line="230" w:lineRule="auto"/>
              <w:ind w:left="1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"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августа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2022 г.</w:t>
            </w:r>
          </w:p>
        </w:tc>
      </w:tr>
      <w:tr w:rsidR="00374748" w:rsidTr="006A62E9">
        <w:trPr>
          <w:trHeight w:hRule="exact" w:val="429"/>
        </w:trPr>
        <w:tc>
          <w:tcPr>
            <w:tcW w:w="4400" w:type="dxa"/>
            <w:vMerge/>
          </w:tcPr>
          <w:p w:rsidR="00374748" w:rsidRDefault="00374748"/>
        </w:tc>
        <w:tc>
          <w:tcPr>
            <w:tcW w:w="5489" w:type="dxa"/>
            <w:tcMar>
              <w:left w:w="0" w:type="dxa"/>
              <w:right w:w="0" w:type="dxa"/>
            </w:tcMar>
          </w:tcPr>
          <w:p w:rsidR="00374748" w:rsidRDefault="00E95CA1">
            <w:pPr>
              <w:autoSpaceDE w:val="0"/>
              <w:autoSpaceDN w:val="0"/>
              <w:spacing w:before="102" w:after="0" w:line="230" w:lineRule="auto"/>
              <w:ind w:left="4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"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2022 г.</w:t>
            </w:r>
          </w:p>
        </w:tc>
        <w:tc>
          <w:tcPr>
            <w:tcW w:w="4340" w:type="dxa"/>
            <w:vMerge/>
          </w:tcPr>
          <w:p w:rsidR="00374748" w:rsidRDefault="00374748"/>
        </w:tc>
      </w:tr>
    </w:tbl>
    <w:p w:rsidR="00374748" w:rsidRDefault="006A62E9" w:rsidP="006A62E9">
      <w:pPr>
        <w:autoSpaceDE w:val="0"/>
        <w:autoSpaceDN w:val="0"/>
        <w:spacing w:before="978" w:after="0" w:line="230" w:lineRule="auto"/>
        <w:ind w:right="3270"/>
        <w:jc w:val="center"/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           </w:t>
      </w:r>
      <w:r w:rsidR="00E95CA1"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374748" w:rsidRPr="00E95CA1" w:rsidRDefault="006A62E9" w:rsidP="006A62E9">
      <w:pPr>
        <w:autoSpaceDE w:val="0"/>
        <w:autoSpaceDN w:val="0"/>
        <w:spacing w:after="0" w:line="230" w:lineRule="auto"/>
        <w:ind w:right="3808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                    </w:t>
      </w:r>
      <w:r w:rsidR="00E95CA1">
        <w:rPr>
          <w:rFonts w:ascii="Times New Roman" w:eastAsia="Times New Roman" w:hAnsi="Times New Roman"/>
          <w:b/>
          <w:color w:val="000000"/>
          <w:sz w:val="24"/>
          <w:lang w:val="ru-RU"/>
        </w:rPr>
        <w:t>по математике</w:t>
      </w:r>
    </w:p>
    <w:p w:rsidR="00E95CA1" w:rsidRPr="00E95CA1" w:rsidRDefault="00E95CA1" w:rsidP="006A62E9">
      <w:pPr>
        <w:autoSpaceDE w:val="0"/>
        <w:autoSpaceDN w:val="0"/>
        <w:spacing w:after="0" w:line="230" w:lineRule="auto"/>
        <w:ind w:right="2134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(для  5-6 классов образовательных организаци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и)</w:t>
      </w:r>
    </w:p>
    <w:p w:rsidR="00E95CA1" w:rsidRPr="00E95CA1" w:rsidRDefault="00E95CA1" w:rsidP="006A62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5C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 уровень среднего общего образования</w:t>
      </w:r>
      <w:bookmarkStart w:id="0" w:name="_GoBack"/>
      <w:bookmarkEnd w:id="0"/>
    </w:p>
    <w:p w:rsidR="00E95CA1" w:rsidRPr="00E95CA1" w:rsidRDefault="00E95CA1" w:rsidP="006A62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5C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МБОУ «Школа №54»</w:t>
      </w:r>
    </w:p>
    <w:p w:rsidR="00E95CA1" w:rsidRPr="00E95CA1" w:rsidRDefault="00E95CA1" w:rsidP="006A62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5C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Авиастроительного района города Казани РТ</w:t>
      </w:r>
    </w:p>
    <w:p w:rsidR="00E95CA1" w:rsidRPr="00E95CA1" w:rsidRDefault="00E95CA1" w:rsidP="006A62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95CA1" w:rsidRPr="00E95CA1" w:rsidRDefault="00E95CA1" w:rsidP="006A62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5C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Срок реализации: 2 года</w:t>
      </w:r>
    </w:p>
    <w:p w:rsidR="00E95CA1" w:rsidRDefault="00E95CA1" w:rsidP="006A62E9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95C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Составители: 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Токарева Алена Александровна</w:t>
      </w:r>
      <w:r w:rsidRPr="00E95C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учитель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математики</w:t>
      </w:r>
    </w:p>
    <w:p w:rsidR="00E95CA1" w:rsidRPr="00E95CA1" w:rsidRDefault="006A62E9" w:rsidP="006A62E9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        </w:t>
      </w:r>
      <w:r w:rsidR="00E95C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Агеева Светлана Викторовна, учитель математики</w:t>
      </w:r>
    </w:p>
    <w:p w:rsidR="00E95CA1" w:rsidRDefault="00E95CA1" w:rsidP="006A62E9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6A62E9" w:rsidRPr="00E95CA1" w:rsidRDefault="006A62E9" w:rsidP="00E95CA1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95CA1" w:rsidRPr="00E95CA1" w:rsidRDefault="00E95CA1" w:rsidP="00E95CA1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5C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Рассмотрено на заседании</w:t>
      </w:r>
    </w:p>
    <w:p w:rsidR="00E95CA1" w:rsidRPr="00E95CA1" w:rsidRDefault="00E95CA1" w:rsidP="00E95CA1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5C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                                                                                                             </w:t>
      </w:r>
      <w:r w:rsidR="006A62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         </w:t>
      </w:r>
      <w:r w:rsidRPr="00E95C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педагогического совета</w:t>
      </w:r>
    </w:p>
    <w:p w:rsidR="00E95CA1" w:rsidRPr="00E95CA1" w:rsidRDefault="00E95CA1" w:rsidP="00E95CA1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95C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                  Протокол № 1 </w:t>
      </w:r>
    </w:p>
    <w:p w:rsidR="00E95CA1" w:rsidRPr="00927FE6" w:rsidRDefault="00E95CA1" w:rsidP="00927FE6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ectPr w:rsidR="00E95CA1" w:rsidRPr="00927FE6" w:rsidSect="006A62E9">
          <w:footerReference w:type="default" r:id="rId8"/>
          <w:pgSz w:w="16840" w:h="11900" w:orient="landscape"/>
          <w:pgMar w:top="738" w:right="298" w:bottom="1250" w:left="1440" w:header="720" w:footer="720" w:gutter="0"/>
          <w:cols w:space="720"/>
          <w:docGrid w:linePitch="360"/>
        </w:sectPr>
      </w:pPr>
      <w:r w:rsidRPr="00E95CA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от « </w:t>
      </w:r>
      <w:r w:rsidR="006A62E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29</w:t>
      </w:r>
      <w:r w:rsidR="00927FE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» августа 2022</w:t>
      </w:r>
    </w:p>
    <w:p w:rsidR="00374748" w:rsidRPr="006A62E9" w:rsidRDefault="00E95CA1">
      <w:pPr>
        <w:autoSpaceDE w:val="0"/>
        <w:autoSpaceDN w:val="0"/>
        <w:spacing w:after="0" w:line="230" w:lineRule="auto"/>
        <w:rPr>
          <w:lang w:val="ru-RU"/>
        </w:rPr>
      </w:pPr>
      <w:r w:rsidRPr="006A62E9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374748" w:rsidRPr="00E95CA1" w:rsidRDefault="00E95CA1">
      <w:pPr>
        <w:autoSpaceDE w:val="0"/>
        <w:autoSpaceDN w:val="0"/>
        <w:spacing w:before="346" w:after="0" w:line="230" w:lineRule="auto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ОБЩАЯ ХАРАКТЕРИСТИКА УЧЕБНОГО ПРЕДМЕТА "МАТЕМАТИКА" </w:t>
      </w:r>
    </w:p>
    <w:p w:rsidR="00374748" w:rsidRPr="00E95CA1" w:rsidRDefault="00E95CA1" w:rsidP="006A62E9">
      <w:pPr>
        <w:pStyle w:val="aff9"/>
        <w:spacing w:before="0" w:beforeAutospacing="0" w:after="0" w:afterAutospacing="0"/>
      </w:pPr>
      <w:proofErr w:type="gramStart"/>
      <w:r w:rsidRPr="00E95CA1">
        <w:rPr>
          <w:color w:val="000000"/>
        </w:rPr>
        <w:t xml:space="preserve">Рабочая программа по математике для обучающихся 5-6 классов разработана на основе </w:t>
      </w:r>
      <w:r w:rsidRPr="00E95CA1">
        <w:br/>
      </w:r>
      <w:r w:rsidRPr="00E95CA1">
        <w:rPr>
          <w:color w:val="000000"/>
        </w:rPr>
        <w:t xml:space="preserve">Федерального государственного образовательного стандарта основного общего образования с учётом </w:t>
      </w:r>
      <w:r w:rsidR="006A62E9">
        <w:rPr>
          <w:b/>
          <w:bCs/>
          <w:color w:val="000000"/>
        </w:rPr>
        <w:t>Программы воспитания МБОУ « Школа №54»</w:t>
      </w:r>
      <w:r w:rsidR="006A62E9">
        <w:rPr>
          <w:color w:val="000000"/>
          <w:sz w:val="23"/>
          <w:szCs w:val="23"/>
        </w:rPr>
        <w:t xml:space="preserve"> </w:t>
      </w:r>
      <w:r w:rsidRPr="00E95CA1">
        <w:rPr>
          <w:color w:val="000000"/>
        </w:rPr>
        <w:t>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</w:t>
      </w:r>
      <w:proofErr w:type="gramEnd"/>
      <w:r w:rsidRPr="00E95CA1">
        <w:rPr>
          <w:color w:val="000000"/>
        </w:rPr>
        <w:t xml:space="preserve"> В рабочей программе учтены идеи и положения Концепции развития математического образования в Российской </w:t>
      </w:r>
      <w:r w:rsidRPr="00E95CA1">
        <w:br/>
      </w:r>
      <w:r w:rsidRPr="00E95CA1">
        <w:rPr>
          <w:color w:val="000000"/>
        </w:rPr>
        <w:t xml:space="preserve">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</w:t>
      </w:r>
      <w:r w:rsidRPr="00E95CA1">
        <w:br/>
      </w:r>
      <w:r w:rsidRPr="00E95CA1">
        <w:rPr>
          <w:color w:val="000000"/>
        </w:rPr>
        <w:t>общеобразовательной подготовки, в том числе и математической.</w:t>
      </w:r>
    </w:p>
    <w:p w:rsidR="00374748" w:rsidRPr="00E95CA1" w:rsidRDefault="00E95CA1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374748" w:rsidRPr="00E95CA1" w:rsidRDefault="00E95CA1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Практическая полезность математики обусловлена тем, что её предметом являются </w:t>
      </w:r>
      <w:r w:rsidRPr="00E95CA1">
        <w:rPr>
          <w:lang w:val="ru-RU"/>
        </w:rPr>
        <w:br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</w:t>
      </w:r>
      <w:r w:rsidRPr="00E95CA1">
        <w:rPr>
          <w:lang w:val="ru-RU"/>
        </w:rPr>
        <w:br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разнообразной социальной, экономической, политической информации, малоэффективна </w:t>
      </w:r>
      <w:r w:rsidRPr="00E95CA1">
        <w:rPr>
          <w:lang w:val="ru-RU"/>
        </w:rPr>
        <w:br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374748" w:rsidRPr="00E95CA1" w:rsidRDefault="00E95CA1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</w:t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374748" w:rsidRPr="00E95CA1" w:rsidRDefault="00E95CA1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  <w:proofErr w:type="gramEnd"/>
    </w:p>
    <w:p w:rsidR="00374748" w:rsidRPr="00E95CA1" w:rsidRDefault="00E95CA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Необходимым компонентом общей культуры в современном толковании является общее знакомство</w:t>
      </w:r>
    </w:p>
    <w:p w:rsidR="00374748" w:rsidRPr="00E95CA1" w:rsidRDefault="00374748">
      <w:pPr>
        <w:rPr>
          <w:lang w:val="ru-RU"/>
        </w:rPr>
        <w:sectPr w:rsidR="00374748" w:rsidRPr="00E95CA1" w:rsidSect="006A62E9">
          <w:pgSz w:w="16840" w:h="11900" w:orient="landscape"/>
          <w:pgMar w:top="666" w:right="298" w:bottom="650" w:left="666" w:header="720" w:footer="720" w:gutter="0"/>
          <w:cols w:space="720"/>
          <w:docGrid w:linePitch="360"/>
        </w:sectPr>
      </w:pPr>
    </w:p>
    <w:p w:rsidR="00374748" w:rsidRPr="00E95CA1" w:rsidRDefault="00374748">
      <w:pPr>
        <w:autoSpaceDE w:val="0"/>
        <w:autoSpaceDN w:val="0"/>
        <w:spacing w:after="66" w:line="220" w:lineRule="exact"/>
        <w:rPr>
          <w:lang w:val="ru-RU"/>
        </w:rPr>
      </w:pPr>
    </w:p>
    <w:p w:rsidR="00374748" w:rsidRPr="00E95CA1" w:rsidRDefault="00E95CA1">
      <w:pPr>
        <w:autoSpaceDE w:val="0"/>
        <w:autoSpaceDN w:val="0"/>
        <w:spacing w:after="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374748" w:rsidRPr="00E95CA1" w:rsidRDefault="00E95CA1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374748" w:rsidRPr="00E95CA1" w:rsidRDefault="00E95CA1">
      <w:pPr>
        <w:autoSpaceDE w:val="0"/>
        <w:autoSpaceDN w:val="0"/>
        <w:spacing w:before="262" w:after="0" w:line="230" w:lineRule="auto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КУРСА</w:t>
      </w:r>
    </w:p>
    <w:p w:rsidR="00374748" w:rsidRPr="00E95CA1" w:rsidRDefault="00E95CA1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Приоритетными целями обучения математике в 5-6 классах являются:</w:t>
      </w:r>
    </w:p>
    <w:p w:rsidR="00374748" w:rsidRPr="00E95CA1" w:rsidRDefault="00E95CA1">
      <w:pPr>
        <w:autoSpaceDE w:val="0"/>
        <w:autoSpaceDN w:val="0"/>
        <w:spacing w:before="180" w:after="0" w:line="271" w:lineRule="auto"/>
        <w:ind w:left="420" w:right="144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продолжение формирования основных математических понятий (число, величина, </w:t>
      </w:r>
      <w:r w:rsidRPr="00E95CA1">
        <w:rPr>
          <w:lang w:val="ru-RU"/>
        </w:rPr>
        <w:br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геометрическая фигура), обеспечивающих преемственность и перспективность математического образования обучающихся; </w:t>
      </w:r>
    </w:p>
    <w:p w:rsidR="00374748" w:rsidRPr="00E95CA1" w:rsidRDefault="00E95CA1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 </w:t>
      </w:r>
    </w:p>
    <w:p w:rsidR="00374748" w:rsidRPr="00E95CA1" w:rsidRDefault="00E95CA1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подведение обучающихся на доступном для них </w:t>
      </w: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уровне</w:t>
      </w:r>
      <w:proofErr w:type="gramEnd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 к осознанию взаимосвязи математики и окружающего мира; </w:t>
      </w:r>
    </w:p>
    <w:p w:rsidR="00374748" w:rsidRPr="00E95CA1" w:rsidRDefault="00E95CA1">
      <w:pPr>
        <w:autoSpaceDE w:val="0"/>
        <w:autoSpaceDN w:val="0"/>
        <w:spacing w:before="190" w:after="0"/>
        <w:ind w:left="420" w:right="432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374748" w:rsidRPr="00E95CA1" w:rsidRDefault="00E95CA1">
      <w:pPr>
        <w:autoSpaceDE w:val="0"/>
        <w:autoSpaceDN w:val="0"/>
        <w:spacing w:before="178" w:after="0"/>
        <w:ind w:firstLine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Основные линии содержания курса математики в 5-6 классах —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</w:p>
    <w:p w:rsidR="00374748" w:rsidRPr="00E95CA1" w:rsidRDefault="00E95CA1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арифметического материала начинается </w:t>
      </w: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со</w:t>
      </w:r>
      <w:proofErr w:type="gramEnd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систематизации и развития знаний о натуральных числах, полученных в начальной школе. При этом совершенствование вычислительной техники и формирование новых теоретических знаний сочетается с развитием вычислительной культуры, в </w:t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частности с обучением простейшим приёмам прикидки и оценки результатов </w:t>
      </w:r>
      <w:r w:rsidRPr="00E95CA1">
        <w:rPr>
          <w:lang w:val="ru-RU"/>
        </w:rPr>
        <w:br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вычислений. </w:t>
      </w:r>
    </w:p>
    <w:p w:rsidR="00374748" w:rsidRPr="00E95CA1" w:rsidRDefault="00E95CA1">
      <w:pPr>
        <w:autoSpaceDE w:val="0"/>
        <w:autoSpaceDN w:val="0"/>
        <w:spacing w:before="72" w:after="0" w:line="288" w:lineRule="auto"/>
        <w:ind w:firstLine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Другой крупный блок в содержании арифметической линии — это дроби. 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</w:t>
      </w:r>
      <w:r w:rsidRPr="00E95CA1">
        <w:rPr>
          <w:lang w:val="ru-RU"/>
        </w:rPr>
        <w:br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обыкновенных дробей в полном объёме предшествует изучению десятичных дробей, что </w:t>
      </w:r>
      <w:r w:rsidRPr="00E95CA1">
        <w:rPr>
          <w:lang w:val="ru-RU"/>
        </w:rPr>
        <w:br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целесообразно с точки зрения логики изложения числовой линии, когда правила действий с </w:t>
      </w:r>
      <w:r w:rsidRPr="00E95CA1">
        <w:rPr>
          <w:lang w:val="ru-RU"/>
        </w:rPr>
        <w:br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</w:t>
      </w:r>
    </w:p>
    <w:p w:rsidR="00374748" w:rsidRPr="00E95CA1" w:rsidRDefault="00374748">
      <w:pPr>
        <w:rPr>
          <w:lang w:val="ru-RU"/>
        </w:rPr>
        <w:sectPr w:rsidR="00374748" w:rsidRPr="00E95CA1" w:rsidSect="006A62E9">
          <w:type w:val="continuous"/>
          <w:pgSz w:w="16840" w:h="11900" w:orient="landscape"/>
          <w:pgMar w:top="666" w:right="286" w:bottom="676" w:left="666" w:header="720" w:footer="720" w:gutter="0"/>
          <w:cols w:space="720"/>
          <w:docGrid w:linePitch="360"/>
        </w:sectPr>
      </w:pPr>
    </w:p>
    <w:p w:rsidR="00374748" w:rsidRPr="00E95CA1" w:rsidRDefault="00374748">
      <w:pPr>
        <w:autoSpaceDE w:val="0"/>
        <w:autoSpaceDN w:val="0"/>
        <w:spacing w:after="66" w:line="220" w:lineRule="exact"/>
        <w:rPr>
          <w:lang w:val="ru-RU"/>
        </w:rPr>
      </w:pPr>
    </w:p>
    <w:p w:rsidR="00374748" w:rsidRPr="00E95CA1" w:rsidRDefault="00E95CA1">
      <w:pPr>
        <w:autoSpaceDE w:val="0"/>
        <w:autoSpaceDN w:val="0"/>
        <w:spacing w:after="0" w:line="281" w:lineRule="auto"/>
        <w:rPr>
          <w:lang w:val="ru-RU"/>
        </w:rPr>
      </w:pP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отрицательные числа» выделяется подтема «Целые числа», в рамках которой знакомство с </w:t>
      </w:r>
      <w:r w:rsidRPr="00E95CA1">
        <w:rPr>
          <w:lang w:val="ru-RU"/>
        </w:rPr>
        <w:br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отрицательными числами и действиями с положительными и отрицательными числами происходит на основе содержательного подхода.</w:t>
      </w:r>
      <w:proofErr w:type="gramEnd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 Это позволяет на доступном уровне познакомить учащихся практически со всеми основными понятиями темы, в том числе и с правилами знаков при выполнении арифметических действий. </w:t>
      </w:r>
    </w:p>
    <w:p w:rsidR="00374748" w:rsidRPr="00E95CA1" w:rsidRDefault="00E95CA1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При обучении решению текстовых задач в 5-6 классах используются арифметические приёмы решения. Текстовые задачи, решаемые при отработке вычислительных навыков в 5-6 классах, рассматриваются задачи следующих видов: задачи на движение, на части, на покупки, на работу и производительность, на проценты, на отношения и пропорции. Кроме того,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374748" w:rsidRPr="00E95CA1" w:rsidRDefault="00E95CA1">
      <w:pPr>
        <w:autoSpaceDE w:val="0"/>
        <w:autoSpaceDN w:val="0"/>
        <w:spacing w:before="72" w:after="0" w:line="281" w:lineRule="auto"/>
        <w:ind w:right="432" w:firstLine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В рабочей программе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используется</w:t>
      </w:r>
      <w:proofErr w:type="gramEnd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374748" w:rsidRPr="00E95CA1" w:rsidRDefault="00E95CA1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В курсе «Математики» 5-6 классов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. Большая роль отводится практической деятельности, опыту, эксперименту, моделированию. </w:t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Обучающиеся знакомятся с геометрическими фигурами на плоскости и в пространстве, с их простейшими конфигурациями, учатся изображать их на </w:t>
      </w:r>
      <w:r w:rsidRPr="00E95CA1">
        <w:rPr>
          <w:lang w:val="ru-RU"/>
        </w:rPr>
        <w:br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 в начальной школе, систематизируются и расширяются.</w:t>
      </w:r>
    </w:p>
    <w:p w:rsidR="00374748" w:rsidRPr="00E95CA1" w:rsidRDefault="00E95CA1">
      <w:pPr>
        <w:autoSpaceDE w:val="0"/>
        <w:autoSpaceDN w:val="0"/>
        <w:spacing w:before="262" w:after="0" w:line="230" w:lineRule="auto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КУРСА В УЧЕБНОМ ПЛАНЕ</w:t>
      </w:r>
    </w:p>
    <w:p w:rsidR="00374748" w:rsidRPr="00E95CA1" w:rsidRDefault="00E95CA1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Согласно учебному плану в 5 классе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алгебры. Учебный план на изучение математики в 5 классе отводит не менее 5 учебных часов в неделю, в течение каждого года обучения, всего не менее 340 учебных часов</w:t>
      </w:r>
    </w:p>
    <w:p w:rsidR="00374748" w:rsidRPr="00E95CA1" w:rsidRDefault="00374748">
      <w:pPr>
        <w:rPr>
          <w:lang w:val="ru-RU"/>
        </w:rPr>
        <w:sectPr w:rsidR="00374748" w:rsidRPr="00E95CA1" w:rsidSect="006A62E9">
          <w:type w:val="continuous"/>
          <w:pgSz w:w="16840" w:h="11900" w:orient="landscape"/>
          <w:pgMar w:top="666" w:right="286" w:bottom="660" w:left="666" w:header="720" w:footer="720" w:gutter="0"/>
          <w:cols w:space="720"/>
          <w:docGrid w:linePitch="360"/>
        </w:sectPr>
      </w:pPr>
    </w:p>
    <w:p w:rsidR="00374748" w:rsidRPr="00E95CA1" w:rsidRDefault="00374748">
      <w:pPr>
        <w:autoSpaceDE w:val="0"/>
        <w:autoSpaceDN w:val="0"/>
        <w:spacing w:after="216" w:line="220" w:lineRule="exact"/>
        <w:rPr>
          <w:lang w:val="ru-RU"/>
        </w:rPr>
      </w:pPr>
    </w:p>
    <w:p w:rsidR="00374748" w:rsidRPr="00E95CA1" w:rsidRDefault="00E95CA1">
      <w:pPr>
        <w:autoSpaceDE w:val="0"/>
        <w:autoSpaceDN w:val="0"/>
        <w:spacing w:after="0" w:line="230" w:lineRule="auto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КУРСА "МАТЕМАТИКА"</w:t>
      </w:r>
    </w:p>
    <w:p w:rsidR="00374748" w:rsidRPr="00E95CA1" w:rsidRDefault="00E95CA1">
      <w:pPr>
        <w:autoSpaceDE w:val="0"/>
        <w:autoSpaceDN w:val="0"/>
        <w:spacing w:before="346" w:after="0" w:line="230" w:lineRule="auto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5 КЛАСС</w:t>
      </w:r>
    </w:p>
    <w:p w:rsidR="00374748" w:rsidRPr="00E95CA1" w:rsidRDefault="00E95CA1">
      <w:pPr>
        <w:autoSpaceDE w:val="0"/>
        <w:autoSpaceDN w:val="0"/>
        <w:spacing w:before="262" w:after="0" w:line="230" w:lineRule="auto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Натуральные числа и нуль</w:t>
      </w:r>
    </w:p>
    <w:p w:rsidR="00374748" w:rsidRPr="00E95CA1" w:rsidRDefault="00E95CA1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координатной</w:t>
      </w:r>
      <w:proofErr w:type="gramEnd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 (числовой) прямой. Позиционная система счисления. Римская нумерация как пример непозиционной системы счисления. Десятичная система счисления. Сравнение натуральных чисел, сравнение натуральных чисел с нулём. Способы сравнения. Округление натуральных чисел. Сложение натуральных чисел; свойство нуля при сложении. Вычитание как действие, обратное сложению.</w:t>
      </w:r>
    </w:p>
    <w:p w:rsidR="00374748" w:rsidRPr="00E95CA1" w:rsidRDefault="00E95CA1">
      <w:pPr>
        <w:autoSpaceDE w:val="0"/>
        <w:autoSpaceDN w:val="0"/>
        <w:spacing w:before="72" w:after="0" w:line="283" w:lineRule="auto"/>
        <w:ind w:right="144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Умножение натуральных чисел; свойства нуля и единицы при умножении. Деление как действие, обратное умножению. Компоненты действий, связь между ними. Проверка результата </w:t>
      </w:r>
      <w:r w:rsidRPr="00E95CA1">
        <w:rPr>
          <w:lang w:val="ru-RU"/>
        </w:rPr>
        <w:br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арифметического действия. Переместительное и сочетательное свойства (законы) сложения и умножения, распределительное свойство (закон) умножения. Использование букв для обозначения неизвестного компонента и записи свойств арифметических действий. Делители и кратные числа, разложение на множители. Простые и составные числа. Признаки делимости на 2, 5, 10, 3, 9. Деление с остатком. Степень с натуральным показателем. Запись числа в виде суммы разрядных слагаемых.</w:t>
      </w:r>
    </w:p>
    <w:p w:rsidR="00374748" w:rsidRPr="00E95CA1" w:rsidRDefault="00E95CA1">
      <w:pPr>
        <w:autoSpaceDE w:val="0"/>
        <w:autoSpaceDN w:val="0"/>
        <w:spacing w:before="70" w:after="0" w:line="230" w:lineRule="auto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Числовое выражение. Вычисление значений числовых выражений; порядок выполнения действий.</w:t>
      </w:r>
    </w:p>
    <w:p w:rsidR="00374748" w:rsidRPr="00E95CA1" w:rsidRDefault="00E95CA1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374748" w:rsidRPr="00E95CA1" w:rsidRDefault="00E95CA1">
      <w:pPr>
        <w:autoSpaceDE w:val="0"/>
        <w:autoSpaceDN w:val="0"/>
        <w:spacing w:before="262" w:after="0" w:line="230" w:lineRule="auto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Дроби</w:t>
      </w:r>
    </w:p>
    <w:p w:rsidR="00374748" w:rsidRPr="00E95CA1" w:rsidRDefault="00E95CA1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Представление о дроби как способе записи части величины. Обыкновенные дроби. Правильные и неправильные дроби. Смешанная дробь;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числовой</w:t>
      </w:r>
      <w:proofErr w:type="gramEnd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 Сложение и вычитание дробей. Умножение и деление дробей; взаимно-обратные дроби. Нахождение части целого и целого по его части. 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числовой</w:t>
      </w:r>
      <w:proofErr w:type="gramEnd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 прямой. Сравнение десятичных дробей. Арифметические действия с десятичными дробями. Округление десятичных дробей.</w:t>
      </w:r>
    </w:p>
    <w:p w:rsidR="00374748" w:rsidRPr="00E95CA1" w:rsidRDefault="00E95CA1">
      <w:pPr>
        <w:autoSpaceDE w:val="0"/>
        <w:autoSpaceDN w:val="0"/>
        <w:spacing w:before="264" w:after="0" w:line="230" w:lineRule="auto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Решение текстовых задач</w:t>
      </w:r>
    </w:p>
    <w:p w:rsidR="00374748" w:rsidRPr="00E95CA1" w:rsidRDefault="00E95CA1">
      <w:pPr>
        <w:autoSpaceDE w:val="0"/>
        <w:autoSpaceDN w:val="0"/>
        <w:spacing w:before="168" w:after="0"/>
        <w:ind w:right="432" w:firstLine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 </w:t>
      </w: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Решение задач, содержащих зависимости, связывающие величины: скорость, время, расстояние; цена, количество, стоимость.</w:t>
      </w:r>
      <w:proofErr w:type="gramEnd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 Единицы измерения: массы, объёма, цены; расстояния, времени, скорости.</w:t>
      </w:r>
    </w:p>
    <w:p w:rsidR="00374748" w:rsidRPr="00E95CA1" w:rsidRDefault="00E95CA1">
      <w:pPr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Связь между единицами измерения каждой величины. Решение основных задач на дроби. Представление данных в виде таблиц, столбчатых диаграмм.</w:t>
      </w:r>
    </w:p>
    <w:p w:rsidR="00374748" w:rsidRPr="00E95CA1" w:rsidRDefault="00E95CA1">
      <w:pPr>
        <w:autoSpaceDE w:val="0"/>
        <w:autoSpaceDN w:val="0"/>
        <w:spacing w:before="262" w:after="0" w:line="230" w:lineRule="auto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Наглядная геометрия</w:t>
      </w:r>
    </w:p>
    <w:p w:rsidR="00374748" w:rsidRPr="00E95CA1" w:rsidRDefault="00E95CA1">
      <w:pPr>
        <w:autoSpaceDE w:val="0"/>
        <w:autoSpaceDN w:val="0"/>
        <w:spacing w:before="166" w:after="0" w:line="281" w:lineRule="auto"/>
        <w:ind w:right="144" w:firstLine="180"/>
        <w:rPr>
          <w:lang w:val="ru-RU"/>
        </w:rPr>
      </w:pP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 Угол. Прямой, острый, тупой и развёрнутый углы. Длина отрезка, метрические единицы длины. Длина </w:t>
      </w: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ломаной</w:t>
      </w:r>
      <w:proofErr w:type="gramEnd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, периметр многоугольника. Измерение и построение углов с помощью транспортира. Наглядные представления о фигурах на плоскости: многоугольник; прямоугольник, квадрат; треугольник, о равенстве фигур. Изображение фигур, в том числе </w:t>
      </w: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</w:p>
    <w:p w:rsidR="00374748" w:rsidRPr="00E95CA1" w:rsidRDefault="00374748">
      <w:pPr>
        <w:rPr>
          <w:lang w:val="ru-RU"/>
        </w:rPr>
        <w:sectPr w:rsidR="00374748" w:rsidRPr="00E95CA1" w:rsidSect="006A62E9">
          <w:type w:val="continuous"/>
          <w:pgSz w:w="16840" w:h="11900" w:orient="landscape"/>
          <w:pgMar w:top="666" w:right="436" w:bottom="622" w:left="666" w:header="720" w:footer="720" w:gutter="0"/>
          <w:cols w:space="720"/>
          <w:docGrid w:linePitch="360"/>
        </w:sectPr>
      </w:pPr>
    </w:p>
    <w:p w:rsidR="00374748" w:rsidRPr="00E95CA1" w:rsidRDefault="00374748">
      <w:pPr>
        <w:autoSpaceDE w:val="0"/>
        <w:autoSpaceDN w:val="0"/>
        <w:spacing w:after="66" w:line="220" w:lineRule="exact"/>
        <w:rPr>
          <w:lang w:val="ru-RU"/>
        </w:rPr>
      </w:pPr>
    </w:p>
    <w:p w:rsidR="00374748" w:rsidRPr="00E95CA1" w:rsidRDefault="00E95CA1">
      <w:pPr>
        <w:autoSpaceDE w:val="0"/>
        <w:autoSpaceDN w:val="0"/>
        <w:spacing w:after="0" w:line="286" w:lineRule="auto"/>
        <w:ind w:right="144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ств ст</w:t>
      </w:r>
      <w:proofErr w:type="gramEnd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орон и углов прямоугольника, квадрата. 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 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др.). Объём прямоугольного параллелепипеда, куба. Единицы измерения объёма.</w:t>
      </w:r>
    </w:p>
    <w:p w:rsidR="00374748" w:rsidRPr="00E95CA1" w:rsidRDefault="00E95CA1">
      <w:pPr>
        <w:autoSpaceDE w:val="0"/>
        <w:autoSpaceDN w:val="0"/>
        <w:spacing w:before="382" w:after="0" w:line="230" w:lineRule="auto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6 КЛАСС</w:t>
      </w:r>
    </w:p>
    <w:p w:rsidR="00374748" w:rsidRPr="00E95CA1" w:rsidRDefault="00E95CA1">
      <w:pPr>
        <w:autoSpaceDE w:val="0"/>
        <w:autoSpaceDN w:val="0"/>
        <w:spacing w:before="264" w:after="0" w:line="230" w:lineRule="auto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Натуральные числа</w:t>
      </w:r>
    </w:p>
    <w:p w:rsidR="00374748" w:rsidRPr="00E95CA1" w:rsidRDefault="00E95CA1">
      <w:pPr>
        <w:autoSpaceDE w:val="0"/>
        <w:autoSpaceDN w:val="0"/>
        <w:spacing w:before="168" w:after="0" w:line="281" w:lineRule="auto"/>
        <w:ind w:firstLine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</w:t>
      </w:r>
      <w:r w:rsidRPr="00E95CA1">
        <w:rPr>
          <w:lang w:val="ru-RU"/>
        </w:rPr>
        <w:br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сочетательного свой</w:t>
      </w: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ств сл</w:t>
      </w:r>
      <w:proofErr w:type="gramEnd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ожения и умножения, распределительного свойства умножения. </w:t>
      </w:r>
      <w:r w:rsidRPr="00E95CA1">
        <w:rPr>
          <w:lang w:val="ru-RU"/>
        </w:rPr>
        <w:br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Округление натуральных чисел.  Делители и кратные числа; наибольший общий делитель и </w:t>
      </w:r>
      <w:r w:rsidRPr="00E95CA1">
        <w:rPr>
          <w:lang w:val="ru-RU"/>
        </w:rPr>
        <w:br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наименьшее общее кратное. Делимость суммы и произведения. Деление с остатком.</w:t>
      </w:r>
    </w:p>
    <w:p w:rsidR="00374748" w:rsidRPr="00E95CA1" w:rsidRDefault="00E95CA1">
      <w:pPr>
        <w:autoSpaceDE w:val="0"/>
        <w:autoSpaceDN w:val="0"/>
        <w:spacing w:before="262" w:after="0" w:line="230" w:lineRule="auto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Дроби</w:t>
      </w:r>
    </w:p>
    <w:p w:rsidR="00374748" w:rsidRPr="00E95CA1" w:rsidRDefault="00E95CA1">
      <w:pPr>
        <w:autoSpaceDE w:val="0"/>
        <w:autoSpaceDN w:val="0"/>
        <w:spacing w:before="166" w:after="0" w:line="281" w:lineRule="auto"/>
        <w:ind w:right="144" w:firstLine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374748" w:rsidRPr="00E95CA1" w:rsidRDefault="00E95CA1">
      <w:pPr>
        <w:autoSpaceDE w:val="0"/>
        <w:autoSpaceDN w:val="0"/>
        <w:spacing w:before="70" w:after="0"/>
        <w:ind w:right="288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Отношение. Деление в данном отношении. Масштаб, пропорция. Применение пропорций при решении задач. 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374748" w:rsidRPr="00E95CA1" w:rsidRDefault="00E95CA1">
      <w:pPr>
        <w:autoSpaceDE w:val="0"/>
        <w:autoSpaceDN w:val="0"/>
        <w:spacing w:before="262" w:after="0" w:line="230" w:lineRule="auto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Положительные и отрицательные числа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Положительные и отрицательные числа. Целые числа. Модуль числа, геометрическая </w:t>
      </w:r>
      <w:r w:rsidRPr="00E95CA1">
        <w:rPr>
          <w:lang w:val="ru-RU"/>
        </w:rPr>
        <w:br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интерпретация модуля числа. Изображение чисел на </w:t>
      </w: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координатной</w:t>
      </w:r>
      <w:proofErr w:type="gramEnd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 прямой. Числовые промежутки.</w:t>
      </w:r>
    </w:p>
    <w:p w:rsidR="00374748" w:rsidRPr="00E95CA1" w:rsidRDefault="00E95CA1">
      <w:pPr>
        <w:autoSpaceDE w:val="0"/>
        <w:autoSpaceDN w:val="0"/>
        <w:spacing w:before="72" w:after="0" w:line="271" w:lineRule="auto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Сравнение чисел. Арифметические действия с положительными и отрицательными </w:t>
      </w:r>
      <w:r w:rsidRPr="00E95CA1">
        <w:rPr>
          <w:lang w:val="ru-RU"/>
        </w:rPr>
        <w:br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числами. 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374748" w:rsidRPr="00E95CA1" w:rsidRDefault="00E95CA1">
      <w:pPr>
        <w:autoSpaceDE w:val="0"/>
        <w:autoSpaceDN w:val="0"/>
        <w:spacing w:before="262" w:after="0" w:line="230" w:lineRule="auto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Буквенные выражения</w:t>
      </w:r>
    </w:p>
    <w:p w:rsidR="00374748" w:rsidRPr="00E95CA1" w:rsidRDefault="00E95CA1">
      <w:pPr>
        <w:autoSpaceDE w:val="0"/>
        <w:autoSpaceDN w:val="0"/>
        <w:spacing w:before="166" w:after="0"/>
        <w:ind w:firstLine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Формулы; формулы периметра и площади прямоугольника, квадрата, объёма параллелепипеда и куба.</w:t>
      </w:r>
    </w:p>
    <w:p w:rsidR="00374748" w:rsidRPr="00E95CA1" w:rsidRDefault="00E95CA1">
      <w:pPr>
        <w:autoSpaceDE w:val="0"/>
        <w:autoSpaceDN w:val="0"/>
        <w:spacing w:before="262" w:after="0" w:line="230" w:lineRule="auto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Решение текстовых задач</w:t>
      </w:r>
    </w:p>
    <w:p w:rsidR="00374748" w:rsidRPr="00E95CA1" w:rsidRDefault="00E95CA1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Решение текстовых задач арифметическим способом. Решение логических задач. Решение задач перебором всех возможных вариантов. </w:t>
      </w: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Решение задач, содержащих зависимости, связывающих величины: скорость, время, расстояние; цена, количество, стоимость; производительность, время, объём работы.</w:t>
      </w:r>
      <w:proofErr w:type="gramEnd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 Единицы измерения: массы, стоимости; расстояния, времени, скорости. Связь </w:t>
      </w: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между</w:t>
      </w:r>
      <w:proofErr w:type="gramEnd"/>
    </w:p>
    <w:p w:rsidR="00374748" w:rsidRPr="00E95CA1" w:rsidRDefault="00374748">
      <w:pPr>
        <w:rPr>
          <w:lang w:val="ru-RU"/>
        </w:rPr>
        <w:sectPr w:rsidR="00374748" w:rsidRPr="00E95CA1" w:rsidSect="006A62E9">
          <w:type w:val="continuous"/>
          <w:pgSz w:w="16840" w:h="11900" w:orient="landscape"/>
          <w:pgMar w:top="666" w:right="286" w:bottom="662" w:left="666" w:header="720" w:footer="720" w:gutter="0"/>
          <w:cols w:space="720"/>
          <w:docGrid w:linePitch="360"/>
        </w:sectPr>
      </w:pPr>
    </w:p>
    <w:p w:rsidR="00374748" w:rsidRPr="00E95CA1" w:rsidRDefault="00374748">
      <w:pPr>
        <w:autoSpaceDE w:val="0"/>
        <w:autoSpaceDN w:val="0"/>
        <w:spacing w:after="66" w:line="220" w:lineRule="exact"/>
        <w:rPr>
          <w:lang w:val="ru-RU"/>
        </w:rPr>
      </w:pPr>
    </w:p>
    <w:p w:rsidR="00374748" w:rsidRPr="00E95CA1" w:rsidRDefault="00E95CA1">
      <w:pPr>
        <w:autoSpaceDE w:val="0"/>
        <w:autoSpaceDN w:val="0"/>
        <w:spacing w:after="0" w:line="281" w:lineRule="auto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единицами измерения каждой величины. Решение задач, связанных с отношением, </w:t>
      </w:r>
      <w:r w:rsidRPr="00E95CA1">
        <w:rPr>
          <w:lang w:val="ru-RU"/>
        </w:rPr>
        <w:br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пропорциональностью величин, процентами; решение основных задач на дроби и проценты. Оценка и прикидка, округление результата. Составление буквенных выражений по условию </w:t>
      </w:r>
      <w:r w:rsidRPr="00E95CA1">
        <w:rPr>
          <w:lang w:val="ru-RU"/>
        </w:rPr>
        <w:br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задачи. Представление данных с помощью таблиц и диаграмм. Столбчатые диаграммы: чтение и построение. Чтение круговых диаграмм.</w:t>
      </w:r>
    </w:p>
    <w:p w:rsidR="00374748" w:rsidRPr="00E95CA1" w:rsidRDefault="00E95CA1">
      <w:pPr>
        <w:autoSpaceDE w:val="0"/>
        <w:autoSpaceDN w:val="0"/>
        <w:spacing w:before="262" w:after="0" w:line="230" w:lineRule="auto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Наглядная геометрия</w:t>
      </w:r>
    </w:p>
    <w:p w:rsidR="00374748" w:rsidRPr="00E95CA1" w:rsidRDefault="00E95CA1">
      <w:pPr>
        <w:autoSpaceDE w:val="0"/>
        <w:autoSpaceDN w:val="0"/>
        <w:spacing w:before="166" w:after="0" w:line="283" w:lineRule="auto"/>
        <w:ind w:right="288" w:firstLine="180"/>
        <w:rPr>
          <w:lang w:val="ru-RU"/>
        </w:rPr>
      </w:pP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Взаимное расположение двух прямых на плоскости, параллельные прямые, перпендикулярные прямые. </w:t>
      </w: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Измерение расстояний: между двумя точками, от точки до прямой; длина маршрута на квадратной сетке.</w:t>
      </w:r>
      <w:proofErr w:type="gramEnd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 Измерение и построение углов с помощью транспортира. Виды треугольников: остроугольный, прямоугольный, тупоугольный; равнобедренный, равносторонний. Четырёхугольник, примеры четырёхугольников.</w:t>
      </w:r>
    </w:p>
    <w:p w:rsidR="00374748" w:rsidRPr="00E95CA1" w:rsidRDefault="00E95CA1">
      <w:pPr>
        <w:autoSpaceDE w:val="0"/>
        <w:autoSpaceDN w:val="0"/>
        <w:spacing w:before="70" w:after="0" w:line="286" w:lineRule="auto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Прямоугольник, квадрат: использование свой</w:t>
      </w: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ств ст</w:t>
      </w:r>
      <w:proofErr w:type="gramEnd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орон, углов, диагоналей. Изображение </w:t>
      </w:r>
      <w:r w:rsidRPr="00E95CA1">
        <w:rPr>
          <w:lang w:val="ru-RU"/>
        </w:rPr>
        <w:br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геометрических фигур на нелинованной бумаге с использованием циркуля, линейки, угольника, транспортира. Построения на клетчатой бумаге. Периметр многоугольника. Понятие площади фигуры;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 Симметрия: центральная, осевая и зеркальная симметрии. Построение симметричных фигур. </w:t>
      </w: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Наглядные </w:t>
      </w:r>
      <w:r w:rsidRPr="00E95CA1">
        <w:rPr>
          <w:lang w:val="ru-RU"/>
        </w:rPr>
        <w:br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представления о пространственных фигурах: параллелепипед, куб, призма, пирамида, конус, цилиндр, шар и сфера.</w:t>
      </w:r>
      <w:proofErr w:type="gramEnd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</w:t>
      </w:r>
      <w:r w:rsidRPr="00E95CA1">
        <w:rPr>
          <w:lang w:val="ru-RU"/>
        </w:rPr>
        <w:br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др.). Понятие объёма; единицы измерения объёма. Объём прямоугольного параллелепипеда, куба.</w:t>
      </w:r>
    </w:p>
    <w:p w:rsidR="00374748" w:rsidRPr="00E95CA1" w:rsidRDefault="00374748">
      <w:pPr>
        <w:rPr>
          <w:lang w:val="ru-RU"/>
        </w:rPr>
        <w:sectPr w:rsidR="00374748" w:rsidRPr="00E95CA1" w:rsidSect="006A62E9">
          <w:type w:val="continuous"/>
          <w:pgSz w:w="16840" w:h="11900" w:orient="landscape"/>
          <w:pgMar w:top="666" w:right="286" w:bottom="676" w:left="666" w:header="720" w:footer="720" w:gutter="0"/>
          <w:cols w:space="720"/>
          <w:docGrid w:linePitch="360"/>
        </w:sectPr>
      </w:pPr>
    </w:p>
    <w:p w:rsidR="00374748" w:rsidRPr="00E95CA1" w:rsidRDefault="00374748">
      <w:pPr>
        <w:autoSpaceDE w:val="0"/>
        <w:autoSpaceDN w:val="0"/>
        <w:spacing w:after="78" w:line="220" w:lineRule="exact"/>
        <w:rPr>
          <w:lang w:val="ru-RU"/>
        </w:rPr>
      </w:pPr>
    </w:p>
    <w:p w:rsidR="00374748" w:rsidRPr="00E95CA1" w:rsidRDefault="00E95CA1">
      <w:pPr>
        <w:autoSpaceDE w:val="0"/>
        <w:autoSpaceDN w:val="0"/>
        <w:spacing w:after="0" w:line="230" w:lineRule="auto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ПЛАНИРУЕМЫЕ ОБРАЗОВАТЕЛЬНЫЕ РЕЗУЛЬТАТЫ </w:t>
      </w:r>
    </w:p>
    <w:p w:rsidR="00374748" w:rsidRPr="00E95CA1" w:rsidRDefault="00E95CA1">
      <w:pPr>
        <w:autoSpaceDE w:val="0"/>
        <w:autoSpaceDN w:val="0"/>
        <w:spacing w:before="346" w:after="0" w:line="230" w:lineRule="auto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166" w:after="0" w:line="281" w:lineRule="auto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программы учебного предмета «Математика» характеризуются: </w:t>
      </w: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Патриотическое воспитание: </w:t>
      </w:r>
      <w:r w:rsidRPr="00E95CA1">
        <w:rPr>
          <w:lang w:val="ru-RU"/>
        </w:rPr>
        <w:br/>
      </w: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E95CA1">
        <w:rPr>
          <w:lang w:val="ru-RU"/>
        </w:rPr>
        <w:lastRenderedPageBreak/>
        <w:tab/>
      </w: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Гражданское и духовно-нравственное воспитание: </w:t>
      </w:r>
      <w:r w:rsidRPr="00E95CA1">
        <w:rPr>
          <w:lang w:val="ru-RU"/>
        </w:rPr>
        <w:br/>
      </w: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</w:t>
      </w:r>
      <w:r w:rsidRPr="00E95CA1">
        <w:rPr>
          <w:lang w:val="ru-RU"/>
        </w:rPr>
        <w:br/>
      </w: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Трудовое воспитание: </w:t>
      </w:r>
      <w:r w:rsidRPr="00E95CA1">
        <w:rPr>
          <w:lang w:val="ru-RU"/>
        </w:rPr>
        <w:br/>
      </w: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Эстетическое воспитание</w:t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E95CA1">
        <w:rPr>
          <w:lang w:val="ru-RU"/>
        </w:rPr>
        <w:br/>
      </w: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Ценности научного познания: </w:t>
      </w:r>
      <w:r w:rsidRPr="00E95CA1">
        <w:rPr>
          <w:lang w:val="ru-RU"/>
        </w:rPr>
        <w:br/>
      </w: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Физическое воспитание, формирование культуры здоровья и эмоционального благополучия: </w:t>
      </w: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сформированностью навыка рефлексии, признанием своего права на ошибку и такого же права другого человека.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0" w:after="0"/>
        <w:ind w:right="144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Экологическое воспитание: </w:t>
      </w:r>
      <w:r w:rsidRPr="00E95CA1">
        <w:rPr>
          <w:lang w:val="ru-RU"/>
        </w:rPr>
        <w:br/>
      </w: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E95CA1">
        <w:rPr>
          <w:lang w:val="ru-RU"/>
        </w:rPr>
        <w:tab/>
      </w:r>
      <w:proofErr w:type="gramStart"/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  <w:r w:rsidRPr="00E95CA1">
        <w:rPr>
          <w:lang w:val="ru-RU"/>
        </w:rPr>
        <w:br/>
      </w: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proofErr w:type="gramEnd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E95CA1">
        <w:rPr>
          <w:lang w:val="ru-RU"/>
        </w:rPr>
        <w:br/>
      </w: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74748" w:rsidRPr="00E95CA1" w:rsidRDefault="00374748">
      <w:pPr>
        <w:rPr>
          <w:lang w:val="ru-RU"/>
        </w:rPr>
        <w:sectPr w:rsidR="00374748" w:rsidRPr="00E95CA1" w:rsidSect="006A62E9">
          <w:type w:val="continuous"/>
          <w:pgSz w:w="16840" w:h="11900" w:orient="landscape"/>
          <w:pgMar w:top="666" w:right="298" w:bottom="650" w:left="666" w:header="720" w:footer="720" w:gutter="0"/>
          <w:cols w:space="720"/>
          <w:docGrid w:linePitch="360"/>
        </w:sectPr>
      </w:pPr>
    </w:p>
    <w:p w:rsidR="00374748" w:rsidRPr="00E95CA1" w:rsidRDefault="00374748">
      <w:pPr>
        <w:autoSpaceDE w:val="0"/>
        <w:autoSpaceDN w:val="0"/>
        <w:spacing w:after="78" w:line="220" w:lineRule="exact"/>
        <w:rPr>
          <w:lang w:val="ru-RU"/>
        </w:rPr>
      </w:pPr>
    </w:p>
    <w:p w:rsidR="00374748" w:rsidRPr="00E95CA1" w:rsidRDefault="00E95CA1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74748" w:rsidRPr="00E95CA1" w:rsidRDefault="00E95CA1">
      <w:pPr>
        <w:autoSpaceDE w:val="0"/>
        <w:autoSpaceDN w:val="0"/>
        <w:spacing w:before="262" w:after="0" w:line="230" w:lineRule="auto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374748" w:rsidRPr="00E95CA1" w:rsidRDefault="00E95CA1">
      <w:pPr>
        <w:autoSpaceDE w:val="0"/>
        <w:autoSpaceDN w:val="0"/>
        <w:spacing w:before="166" w:after="0" w:line="271" w:lineRule="auto"/>
        <w:ind w:right="720" w:firstLine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Метапредметные результаты освоения программы учебного предмета «Математика</w:t>
      </w: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»х</w:t>
      </w:r>
      <w:proofErr w:type="gramEnd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арактеризуются овладением </w:t>
      </w:r>
      <w:r w:rsidRPr="00E95C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универсальными </w:t>
      </w:r>
      <w:r w:rsidRPr="00E95CA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познавательными </w:t>
      </w:r>
      <w:r w:rsidRPr="00E95C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действиями, универсальными </w:t>
      </w:r>
      <w:r w:rsidRPr="00E95CA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коммуникативными </w:t>
      </w:r>
      <w:r w:rsidRPr="00E95C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действиями и универсальными </w:t>
      </w:r>
      <w:r w:rsidRPr="00E95CA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регулятивными </w:t>
      </w:r>
      <w:r w:rsidRPr="00E95CA1">
        <w:rPr>
          <w:rFonts w:ascii="Times New Roman" w:eastAsia="Times New Roman" w:hAnsi="Times New Roman"/>
          <w:i/>
          <w:color w:val="000000"/>
          <w:sz w:val="24"/>
          <w:lang w:val="ru-RU"/>
        </w:rPr>
        <w:t>действиями.</w:t>
      </w:r>
    </w:p>
    <w:p w:rsidR="00374748" w:rsidRPr="00E95CA1" w:rsidRDefault="00E95CA1">
      <w:pPr>
        <w:autoSpaceDE w:val="0"/>
        <w:autoSpaceDN w:val="0"/>
        <w:spacing w:before="190" w:after="0" w:line="271" w:lineRule="auto"/>
        <w:ind w:right="288" w:firstLine="180"/>
        <w:rPr>
          <w:lang w:val="ru-RU"/>
        </w:rPr>
      </w:pPr>
      <w:r w:rsidRPr="00E95C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Универсальные </w:t>
      </w:r>
      <w:r w:rsidRPr="00E95CA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познавательные </w:t>
      </w:r>
      <w:r w:rsidRPr="00E95CA1">
        <w:rPr>
          <w:rFonts w:ascii="Times New Roman" w:eastAsia="Times New Roman" w:hAnsi="Times New Roman"/>
          <w:i/>
          <w:color w:val="000000"/>
          <w:sz w:val="24"/>
          <w:lang w:val="ru-RU"/>
        </w:rPr>
        <w:t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374748" w:rsidRPr="00E95CA1" w:rsidRDefault="00E95CA1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логические действия:</w:t>
      </w:r>
    </w:p>
    <w:p w:rsidR="00374748" w:rsidRPr="00E95CA1" w:rsidRDefault="00E95CA1">
      <w:pPr>
        <w:autoSpaceDE w:val="0"/>
        <w:autoSpaceDN w:val="0"/>
        <w:spacing w:before="178" w:after="0" w:line="262" w:lineRule="auto"/>
        <w:ind w:left="420" w:right="576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выявлять и характеризовать существенные признаки математических объектов, понятий, отношений между понятиями; </w:t>
      </w:r>
    </w:p>
    <w:p w:rsidR="00374748" w:rsidRPr="00E95CA1" w:rsidRDefault="00E95CA1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 </w:t>
      </w:r>
    </w:p>
    <w:p w:rsidR="00374748" w:rsidRPr="00E95CA1" w:rsidRDefault="00E95CA1">
      <w:pPr>
        <w:autoSpaceDE w:val="0"/>
        <w:autoSpaceDN w:val="0"/>
        <w:spacing w:before="190" w:after="0" w:line="262" w:lineRule="auto"/>
        <w:ind w:left="420" w:right="1584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воспринимать, формулировать и преобразовывать суждения: утвердительные и отрицательные, единичные, частные и общие; </w:t>
      </w:r>
    </w:p>
    <w:p w:rsidR="00374748" w:rsidRPr="00E95CA1" w:rsidRDefault="00E95CA1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условные; выявлять математические закономерности, взаимосвязи и противоречия в фактах, данных, наблюдениях и утверждениях; </w:t>
      </w:r>
    </w:p>
    <w:p w:rsidR="00374748" w:rsidRPr="00E95CA1" w:rsidRDefault="00E95CA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предлагать критерии для выявления закономерностей и противоречий; </w:t>
      </w:r>
    </w:p>
    <w:p w:rsidR="00374748" w:rsidRPr="00E95CA1" w:rsidRDefault="00E95CA1">
      <w:pPr>
        <w:autoSpaceDE w:val="0"/>
        <w:autoSpaceDN w:val="0"/>
        <w:spacing w:before="190" w:after="0" w:line="262" w:lineRule="auto"/>
        <w:ind w:left="420" w:right="1584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делать выводы с использованием законов логики, дедуктивных и индуктивных умозаключений, умозаключений по аналогии; </w:t>
      </w:r>
    </w:p>
    <w:p w:rsidR="00374748" w:rsidRPr="00E95CA1" w:rsidRDefault="00E95CA1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контрпримеры; </w:t>
      </w:r>
    </w:p>
    <w:p w:rsidR="00374748" w:rsidRPr="00E95CA1" w:rsidRDefault="00E95CA1">
      <w:pPr>
        <w:autoSpaceDE w:val="0"/>
        <w:autoSpaceDN w:val="0"/>
        <w:spacing w:before="190" w:after="0" w:line="271" w:lineRule="auto"/>
        <w:ind w:left="420" w:right="1152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собственные рассуждения;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74748" w:rsidRPr="00E95CA1" w:rsidRDefault="00E95CA1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исследовательские действия:</w:t>
      </w:r>
    </w:p>
    <w:p w:rsidR="00374748" w:rsidRPr="00E95CA1" w:rsidRDefault="00E95CA1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вопросы как исследовательский инструмент познания; </w:t>
      </w:r>
    </w:p>
    <w:p w:rsidR="00374748" w:rsidRPr="00E95CA1" w:rsidRDefault="00E95CA1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вопросы, фиксирующие противоречие, проблему, самостоятельно устанавливать искомое и данное, формировать гипотезу, </w:t>
      </w:r>
    </w:p>
    <w:p w:rsidR="00374748" w:rsidRPr="00E95CA1" w:rsidRDefault="00E95CA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—  аргументировать свою позицию, мнение;</w:t>
      </w:r>
    </w:p>
    <w:p w:rsidR="00374748" w:rsidRPr="00E95CA1" w:rsidRDefault="00E95CA1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 </w:t>
      </w:r>
    </w:p>
    <w:p w:rsidR="00374748" w:rsidRPr="00E95CA1" w:rsidRDefault="00E95CA1">
      <w:pPr>
        <w:autoSpaceDE w:val="0"/>
        <w:autoSpaceDN w:val="0"/>
        <w:spacing w:before="190" w:after="0"/>
        <w:ind w:left="420" w:right="144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 прогнозировать возможное развитие процесса, а также выдвигать предположения о его развитии в новых условиях.</w:t>
      </w:r>
    </w:p>
    <w:p w:rsidR="00374748" w:rsidRPr="00E95CA1" w:rsidRDefault="00374748">
      <w:pPr>
        <w:rPr>
          <w:lang w:val="ru-RU"/>
        </w:rPr>
        <w:sectPr w:rsidR="00374748" w:rsidRPr="00E95CA1" w:rsidSect="006A62E9">
          <w:type w:val="continuous"/>
          <w:pgSz w:w="16840" w:h="11900" w:orient="landscape"/>
          <w:pgMar w:top="666" w:right="298" w:bottom="668" w:left="666" w:header="720" w:footer="720" w:gutter="0"/>
          <w:cols w:space="720"/>
          <w:docGrid w:linePitch="360"/>
        </w:sectPr>
      </w:pPr>
    </w:p>
    <w:p w:rsidR="00374748" w:rsidRPr="00E95CA1" w:rsidRDefault="00374748">
      <w:pPr>
        <w:autoSpaceDE w:val="0"/>
        <w:autoSpaceDN w:val="0"/>
        <w:spacing w:after="78" w:line="220" w:lineRule="exact"/>
        <w:rPr>
          <w:lang w:val="ru-RU"/>
        </w:rPr>
      </w:pPr>
    </w:p>
    <w:p w:rsidR="00374748" w:rsidRPr="00E95CA1" w:rsidRDefault="00E95CA1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Работа с информацией:</w:t>
      </w:r>
    </w:p>
    <w:p w:rsidR="00374748" w:rsidRPr="00E95CA1" w:rsidRDefault="00E95CA1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выявлять недостаточность и избыточность информации, данных, необходимых для решения задачи; </w:t>
      </w:r>
    </w:p>
    <w:p w:rsidR="00374748" w:rsidRPr="00E95CA1" w:rsidRDefault="00E95CA1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выбирать, анализировать, систематизировать и интерпретировать информацию различных видов и форм представления; </w:t>
      </w:r>
    </w:p>
    <w:p w:rsidR="00374748" w:rsidRPr="00E95CA1" w:rsidRDefault="00E95CA1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форму представления информации и иллюстрировать решаемые задачи схемами, диаграммами, иной графикой и их комбинациями; </w:t>
      </w:r>
    </w:p>
    <w:p w:rsidR="00374748" w:rsidRPr="00E95CA1" w:rsidRDefault="00E95CA1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—  оценивать надёжность информации по критериям, предложенным учителем или сформулированным самостоятельно.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180" w:after="0" w:line="262" w:lineRule="auto"/>
        <w:ind w:right="288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 Универсальные </w:t>
      </w:r>
      <w:r w:rsidRPr="00E95CA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коммуникативные </w:t>
      </w:r>
      <w:r w:rsidRPr="00E95CA1">
        <w:rPr>
          <w:rFonts w:ascii="Times New Roman" w:eastAsia="Times New Roman" w:hAnsi="Times New Roman"/>
          <w:i/>
          <w:color w:val="000000"/>
          <w:sz w:val="24"/>
          <w:lang w:val="ru-RU"/>
        </w:rPr>
        <w:t>действия обеспечивают сформированность социальных навыков обучающихся.</w:t>
      </w:r>
    </w:p>
    <w:p w:rsidR="00374748" w:rsidRPr="00E95CA1" w:rsidRDefault="00E95CA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Общение:</w:t>
      </w:r>
    </w:p>
    <w:p w:rsidR="00374748" w:rsidRPr="00E95CA1" w:rsidRDefault="00E95CA1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и формулировать суждения в соответствии с условиями и целями общения; </w:t>
      </w:r>
    </w:p>
    <w:p w:rsidR="00374748" w:rsidRPr="00E95CA1" w:rsidRDefault="00E95CA1">
      <w:pPr>
        <w:autoSpaceDE w:val="0"/>
        <w:autoSpaceDN w:val="0"/>
        <w:spacing w:before="190" w:after="0"/>
        <w:ind w:left="420" w:right="144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— 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в ходе обсуждения задавать вопросы по существу обсуждаемой темы, проблемы, решаемой задачи, высказывать идеи, нацеленные на поиск решения; </w:t>
      </w:r>
    </w:p>
    <w:p w:rsidR="00374748" w:rsidRPr="00E95CA1" w:rsidRDefault="00E95CA1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сопоставлять свои суждения с суждениями других участников диалога, обнаруживать различие и сходство позиций; </w:t>
      </w:r>
    </w:p>
    <w:p w:rsidR="00374748" w:rsidRPr="00E95CA1" w:rsidRDefault="00E95CA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корректной форме формулировать разногласия, свои возражения; </w:t>
      </w:r>
    </w:p>
    <w:p w:rsidR="00374748" w:rsidRPr="00E95CA1" w:rsidRDefault="00E95CA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результаты решения задачи, эксперимента, исследования, проекта; </w:t>
      </w:r>
    </w:p>
    <w:p w:rsidR="00374748" w:rsidRPr="00E95CA1" w:rsidRDefault="00E95CA1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формат выступления с учётом задач презентации и особенностей аудитории.</w:t>
      </w:r>
    </w:p>
    <w:p w:rsidR="00374748" w:rsidRPr="00E95CA1" w:rsidRDefault="00E95CA1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Сотрудничество:</w:t>
      </w:r>
    </w:p>
    <w:p w:rsidR="00374748" w:rsidRPr="00E95CA1" w:rsidRDefault="00E95CA1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—  понимать и использовать преимущества командной и индивидуальной работы при решении учебных математических задач; </w:t>
      </w:r>
    </w:p>
    <w:p w:rsidR="00374748" w:rsidRPr="00E95CA1" w:rsidRDefault="00E95CA1">
      <w:pPr>
        <w:autoSpaceDE w:val="0"/>
        <w:autoSpaceDN w:val="0"/>
        <w:spacing w:before="192" w:after="0" w:line="262" w:lineRule="auto"/>
        <w:ind w:left="420" w:right="288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</w:t>
      </w:r>
    </w:p>
    <w:p w:rsidR="00374748" w:rsidRPr="00E95CA1" w:rsidRDefault="00E95CA1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обобщать мнения </w:t>
      </w: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нескольких</w:t>
      </w:r>
      <w:proofErr w:type="gramEnd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 людей; участвовать в групповых формах работы (обсуждения, обмен мнениями, мозговые штурмы и др.); </w:t>
      </w:r>
    </w:p>
    <w:p w:rsidR="00374748" w:rsidRPr="00E95CA1" w:rsidRDefault="00E95CA1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свою часть работы и координировать свои действия с другими членами команды; </w:t>
      </w:r>
    </w:p>
    <w:p w:rsidR="00374748" w:rsidRPr="00E95CA1" w:rsidRDefault="00E95CA1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—  оценивать качество своего вклада в общий продукт по критериям, сформулированным участниками взаимодействия.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178" w:after="0" w:line="262" w:lineRule="auto"/>
        <w:ind w:right="144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3)  Универсальные </w:t>
      </w:r>
      <w:r w:rsidRPr="00E95CA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регулятивные </w:t>
      </w:r>
      <w:r w:rsidRPr="00E95CA1">
        <w:rPr>
          <w:rFonts w:ascii="Times New Roman" w:eastAsia="Times New Roman" w:hAnsi="Times New Roman"/>
          <w:i/>
          <w:color w:val="000000"/>
          <w:sz w:val="24"/>
          <w:lang w:val="ru-RU"/>
        </w:rPr>
        <w:t>действия обеспечивают формирование смысловых установок и жизненных навыков личности.</w:t>
      </w:r>
    </w:p>
    <w:p w:rsidR="00374748" w:rsidRPr="00E95CA1" w:rsidRDefault="00E95CA1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Самоорганизация:</w:t>
      </w:r>
    </w:p>
    <w:p w:rsidR="00374748" w:rsidRPr="00E95CA1" w:rsidRDefault="00E95CA1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74748" w:rsidRPr="00E95CA1" w:rsidRDefault="00374748">
      <w:pPr>
        <w:rPr>
          <w:lang w:val="ru-RU"/>
        </w:rPr>
        <w:sectPr w:rsidR="00374748" w:rsidRPr="00E95CA1" w:rsidSect="006A62E9">
          <w:type w:val="continuous"/>
          <w:pgSz w:w="16840" w:h="11900" w:orient="landscape"/>
          <w:pgMar w:top="666" w:right="298" w:bottom="830" w:left="666" w:header="720" w:footer="720" w:gutter="0"/>
          <w:cols w:space="720"/>
          <w:docGrid w:linePitch="360"/>
        </w:sectPr>
      </w:pPr>
    </w:p>
    <w:p w:rsidR="00374748" w:rsidRPr="00E95CA1" w:rsidRDefault="00374748">
      <w:pPr>
        <w:autoSpaceDE w:val="0"/>
        <w:autoSpaceDN w:val="0"/>
        <w:spacing w:after="114" w:line="220" w:lineRule="exact"/>
        <w:rPr>
          <w:lang w:val="ru-RU"/>
        </w:rPr>
      </w:pPr>
    </w:p>
    <w:p w:rsidR="00374748" w:rsidRPr="00E95CA1" w:rsidRDefault="00E95CA1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Самоконтроль:</w:t>
      </w:r>
    </w:p>
    <w:p w:rsidR="00374748" w:rsidRPr="00E95CA1" w:rsidRDefault="00E95CA1">
      <w:pPr>
        <w:autoSpaceDE w:val="0"/>
        <w:autoSpaceDN w:val="0"/>
        <w:spacing w:before="178" w:after="0" w:line="262" w:lineRule="auto"/>
        <w:ind w:left="420" w:right="1296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владеть способами самопроверки, самоконтроля процесса и результата решения математической задачи; </w:t>
      </w:r>
    </w:p>
    <w:p w:rsidR="00374748" w:rsidRPr="00E95CA1" w:rsidRDefault="00E95CA1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— 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74748" w:rsidRPr="00E95CA1" w:rsidRDefault="00E95CA1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—  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74748" w:rsidRPr="00E95CA1" w:rsidRDefault="00E95CA1">
      <w:pPr>
        <w:autoSpaceDE w:val="0"/>
        <w:autoSpaceDN w:val="0"/>
        <w:spacing w:before="324" w:after="0" w:line="230" w:lineRule="auto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374748" w:rsidRPr="00E95CA1" w:rsidRDefault="00E95CA1">
      <w:pPr>
        <w:autoSpaceDE w:val="0"/>
        <w:autoSpaceDN w:val="0"/>
        <w:spacing w:before="264" w:after="0" w:line="230" w:lineRule="auto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5 КЛАСС</w:t>
      </w:r>
    </w:p>
    <w:p w:rsidR="00374748" w:rsidRPr="00E95CA1" w:rsidRDefault="00E95CA1">
      <w:pPr>
        <w:autoSpaceDE w:val="0"/>
        <w:autoSpaceDN w:val="0"/>
        <w:spacing w:before="262" w:after="0" w:line="230" w:lineRule="auto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Числа и вычисления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166" w:after="0" w:line="262" w:lineRule="auto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95CA1">
        <w:rPr>
          <w:lang w:val="ru-RU"/>
        </w:rPr>
        <w:lastRenderedPageBreak/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 координатной (числовой) прямой.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374748" w:rsidRPr="00E95CA1" w:rsidRDefault="00E95CA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Выполнять проверку, прикидку результата вычислений.</w:t>
      </w:r>
    </w:p>
    <w:p w:rsidR="00374748" w:rsidRPr="00E95CA1" w:rsidRDefault="00E95CA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Округлять натуральные числа.</w:t>
      </w:r>
    </w:p>
    <w:p w:rsidR="00374748" w:rsidRPr="00E95CA1" w:rsidRDefault="00E95CA1">
      <w:pPr>
        <w:autoSpaceDE w:val="0"/>
        <w:autoSpaceDN w:val="0"/>
        <w:spacing w:before="262" w:after="0" w:line="230" w:lineRule="auto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Решение текстовых задач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E95CA1">
        <w:rPr>
          <w:lang w:val="ru-RU"/>
        </w:rPr>
        <w:tab/>
      </w: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Решать задачи, содержащие зависимости, связывающие величины: скорость, время, расстояние; цена, количество, стоимость.</w:t>
      </w:r>
      <w:proofErr w:type="gramEnd"/>
    </w:p>
    <w:p w:rsidR="00374748" w:rsidRPr="00E95CA1" w:rsidRDefault="00E95CA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Использовать краткие записи, схемы, таблицы, обозначения при решении задач.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Пользоваться основными единицами измерения: цены, массы; расстояния, времени, скорости; выражать одни единицы вел</w:t>
      </w: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и-</w:t>
      </w:r>
      <w:proofErr w:type="gramEnd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 чины через другие.</w:t>
      </w:r>
    </w:p>
    <w:p w:rsidR="00374748" w:rsidRPr="00E95CA1" w:rsidRDefault="00E95CA1">
      <w:pPr>
        <w:autoSpaceDE w:val="0"/>
        <w:autoSpaceDN w:val="0"/>
        <w:spacing w:before="70" w:after="0" w:line="262" w:lineRule="auto"/>
        <w:ind w:right="432"/>
        <w:jc w:val="center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374748" w:rsidRPr="00E95CA1" w:rsidRDefault="00E95CA1">
      <w:pPr>
        <w:autoSpaceDE w:val="0"/>
        <w:autoSpaceDN w:val="0"/>
        <w:spacing w:before="262" w:after="0" w:line="230" w:lineRule="auto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Наглядная геометрия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166" w:after="0" w:line="262" w:lineRule="auto"/>
        <w:ind w:right="576"/>
        <w:rPr>
          <w:lang w:val="ru-RU"/>
        </w:rPr>
      </w:pPr>
      <w:r w:rsidRPr="00E95CA1">
        <w:rPr>
          <w:lang w:val="ru-RU"/>
        </w:rPr>
        <w:tab/>
      </w: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E95CA1">
        <w:rPr>
          <w:lang w:val="ru-RU"/>
        </w:rPr>
        <w:tab/>
      </w: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центр.</w:t>
      </w:r>
      <w:proofErr w:type="gramEnd"/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374748" w:rsidRPr="00E95CA1" w:rsidRDefault="00E95CA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Находить длины отрезков непосредственным измерением с помощью линейки, строить отрезки</w:t>
      </w:r>
    </w:p>
    <w:p w:rsidR="00374748" w:rsidRPr="00E95CA1" w:rsidRDefault="00374748">
      <w:pPr>
        <w:rPr>
          <w:lang w:val="ru-RU"/>
        </w:rPr>
        <w:sectPr w:rsidR="00374748" w:rsidRPr="00E95CA1" w:rsidSect="006A62E9">
          <w:type w:val="continuous"/>
          <w:pgSz w:w="16840" w:h="11900" w:orient="landscape"/>
          <w:pgMar w:top="666" w:right="334" w:bottom="774" w:left="666" w:header="720" w:footer="720" w:gutter="0"/>
          <w:cols w:space="720"/>
          <w:docGrid w:linePitch="360"/>
        </w:sectPr>
      </w:pPr>
    </w:p>
    <w:p w:rsidR="00374748" w:rsidRPr="00E95CA1" w:rsidRDefault="00374748">
      <w:pPr>
        <w:autoSpaceDE w:val="0"/>
        <w:autoSpaceDN w:val="0"/>
        <w:spacing w:after="66" w:line="220" w:lineRule="exact"/>
        <w:rPr>
          <w:lang w:val="ru-RU"/>
        </w:rPr>
      </w:pPr>
    </w:p>
    <w:p w:rsidR="00374748" w:rsidRPr="00E95CA1" w:rsidRDefault="00E95CA1">
      <w:pPr>
        <w:autoSpaceDE w:val="0"/>
        <w:autoSpaceDN w:val="0"/>
        <w:spacing w:after="0" w:line="230" w:lineRule="auto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заданной длины; строить окружность заданного радиуса.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0" w:after="0" w:line="262" w:lineRule="auto"/>
        <w:ind w:right="1584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95CA1">
        <w:rPr>
          <w:lang w:val="ru-RU"/>
        </w:rPr>
        <w:tab/>
      </w: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Распознавать параллелепипед, куб, использовать терминологию: вершина, ребро грань, измерения; находить измерения параллелепипеда, куба.</w:t>
      </w:r>
      <w:proofErr w:type="gramEnd"/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374748" w:rsidRPr="00E95CA1" w:rsidRDefault="00E95CA1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Решать несложные задачи на измерение геометрических величин в практических ситуациях.</w:t>
      </w:r>
    </w:p>
    <w:p w:rsidR="00374748" w:rsidRPr="00E95CA1" w:rsidRDefault="00E95CA1">
      <w:pPr>
        <w:autoSpaceDE w:val="0"/>
        <w:autoSpaceDN w:val="0"/>
        <w:spacing w:before="262" w:after="0" w:line="230" w:lineRule="auto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6 КЛАСС</w:t>
      </w:r>
    </w:p>
    <w:p w:rsidR="00374748" w:rsidRPr="00E95CA1" w:rsidRDefault="00E95CA1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Числа и вычисления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190" w:after="0" w:line="262" w:lineRule="auto"/>
        <w:ind w:right="864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374748" w:rsidRPr="00E95CA1" w:rsidRDefault="00E95CA1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Вычислять значения числовых выражений, выполнять прикидку и оценку результата вычислений; выполнять преобразования числовых выражений на основе свойств арифметических действий.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E95CA1">
        <w:rPr>
          <w:lang w:val="ru-RU"/>
        </w:rPr>
        <w:tab/>
      </w: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</w:r>
      <w:proofErr w:type="gramEnd"/>
    </w:p>
    <w:p w:rsidR="00374748" w:rsidRPr="00E95CA1" w:rsidRDefault="00E95CA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Соотносить точки в прямоугольной системе координат с координатами этой точки.</w:t>
      </w:r>
    </w:p>
    <w:p w:rsidR="00374748" w:rsidRPr="00E95CA1" w:rsidRDefault="00E95CA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Округлять целые числа и десятичные дроби, находить приближения чисел.</w:t>
      </w:r>
    </w:p>
    <w:p w:rsidR="00374748" w:rsidRPr="00E95CA1" w:rsidRDefault="00E95CA1">
      <w:pPr>
        <w:autoSpaceDE w:val="0"/>
        <w:autoSpaceDN w:val="0"/>
        <w:spacing w:before="262" w:after="0" w:line="230" w:lineRule="auto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Числовые и буквенные выражения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374748" w:rsidRPr="00E95CA1" w:rsidRDefault="00E95CA1">
      <w:pPr>
        <w:autoSpaceDE w:val="0"/>
        <w:autoSpaceDN w:val="0"/>
        <w:spacing w:before="72" w:after="0" w:line="262" w:lineRule="auto"/>
        <w:ind w:left="180" w:right="432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Пользоваться признаками делимости, раскладывать натуральные числа на простые множители. Пользоваться масштабом, составлять пропорции и отношения.</w:t>
      </w:r>
    </w:p>
    <w:p w:rsidR="00374748" w:rsidRPr="00E95CA1" w:rsidRDefault="00E95CA1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374748" w:rsidRPr="00E95CA1" w:rsidRDefault="00E95CA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Находить неизвестный компонент равенства.</w:t>
      </w:r>
    </w:p>
    <w:p w:rsidR="00374748" w:rsidRPr="00E95CA1" w:rsidRDefault="00E95CA1">
      <w:pPr>
        <w:autoSpaceDE w:val="0"/>
        <w:autoSpaceDN w:val="0"/>
        <w:spacing w:before="262" w:after="0" w:line="230" w:lineRule="auto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Решение текстовых задач</w:t>
      </w:r>
    </w:p>
    <w:p w:rsidR="00374748" w:rsidRPr="00E95CA1" w:rsidRDefault="00E95CA1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Решать многошаговые текстовые задачи арифметическим способом.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Решать задачи, связанные с отношением, пропорциональностью величин, процентами; решать три основные задачи на дроби и проценты.</w:t>
      </w:r>
    </w:p>
    <w:p w:rsidR="00374748" w:rsidRPr="00E95CA1" w:rsidRDefault="00E95CA1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Решать задачи, содержащие зависимости, связывающие величины: скорость, время, расстояние, цена, количество, стоимость; производительность, время, объёма работы, используя арифметические действия, оценку, прикидку; пользоваться единицами измерения соответствующих величин.</w:t>
      </w:r>
      <w:proofErr w:type="gramEnd"/>
    </w:p>
    <w:p w:rsidR="00374748" w:rsidRPr="00E95CA1" w:rsidRDefault="00374748">
      <w:pPr>
        <w:rPr>
          <w:lang w:val="ru-RU"/>
        </w:rPr>
        <w:sectPr w:rsidR="00374748" w:rsidRPr="00E95CA1" w:rsidSect="006A62E9">
          <w:type w:val="continuous"/>
          <w:pgSz w:w="16840" w:h="11900" w:orient="landscape"/>
          <w:pgMar w:top="666" w:right="286" w:bottom="810" w:left="666" w:header="720" w:footer="720" w:gutter="0"/>
          <w:pgNumType w:start="2"/>
          <w:cols w:space="720"/>
          <w:docGrid w:linePitch="360"/>
        </w:sectPr>
      </w:pPr>
    </w:p>
    <w:p w:rsidR="00374748" w:rsidRPr="00E95CA1" w:rsidRDefault="00374748">
      <w:pPr>
        <w:autoSpaceDE w:val="0"/>
        <w:autoSpaceDN w:val="0"/>
        <w:spacing w:after="78" w:line="220" w:lineRule="exact"/>
        <w:rPr>
          <w:lang w:val="ru-RU"/>
        </w:rPr>
      </w:pPr>
    </w:p>
    <w:p w:rsidR="00374748" w:rsidRPr="00E95CA1" w:rsidRDefault="00E95CA1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Составлять буквенные выражения по условию задачи.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Извлекать информацию, представленную в таблицах, на линейной, столбчатой или круговой диаграммах, интерпретировать представленные данные; использовать данные при решении задач. </w:t>
      </w: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Представлять информацию с помощью таблиц, линейной и столбчатой диаграмм.</w:t>
      </w:r>
    </w:p>
    <w:p w:rsidR="00374748" w:rsidRPr="00E95CA1" w:rsidRDefault="00E95CA1">
      <w:pPr>
        <w:autoSpaceDE w:val="0"/>
        <w:autoSpaceDN w:val="0"/>
        <w:spacing w:before="262" w:after="0" w:line="230" w:lineRule="auto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Наглядная геометрия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2" w:after="0" w:line="262" w:lineRule="auto"/>
        <w:ind w:right="1296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симметрии.</w:t>
      </w:r>
    </w:p>
    <w:p w:rsidR="00374748" w:rsidRPr="00E95CA1" w:rsidRDefault="00E95CA1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углов; распознавать на чертежах острый, прямой, развёрнутый и тупой углы.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E95CA1">
        <w:rPr>
          <w:lang w:val="ru-RU"/>
        </w:rPr>
        <w:tab/>
      </w: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Вычислять площадь фигур, составленных из прямоугольников, использовать разбиение на прямоугольники, на равные фигуры, достраивание до прямоугольника; пользоваться основными единицами измерения площади; выражать одни единицы измерения площади через другие. </w:t>
      </w:r>
      <w:r w:rsidRPr="00E95CA1">
        <w:rPr>
          <w:lang w:val="ru-RU"/>
        </w:rPr>
        <w:tab/>
      </w: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374748" w:rsidRPr="00E95CA1" w:rsidRDefault="00E95CA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Изображать на клетчатой бумаге прямоугольный параллелепипед.</w:t>
      </w:r>
    </w:p>
    <w:p w:rsidR="00374748" w:rsidRPr="00E95CA1" w:rsidRDefault="00E95CA1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E95CA1">
        <w:rPr>
          <w:lang w:val="ru-RU"/>
        </w:rPr>
        <w:tab/>
      </w: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Вычислять объём прямоугольного параллелепипеда, куба, пользоваться основными единицами измерения объёма; выражать одни единицы измерения объёма через другие.</w:t>
      </w:r>
    </w:p>
    <w:p w:rsidR="00374748" w:rsidRPr="00E95CA1" w:rsidRDefault="00E95CA1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374748" w:rsidRPr="00E95CA1" w:rsidRDefault="00374748">
      <w:pPr>
        <w:rPr>
          <w:lang w:val="ru-RU"/>
        </w:rPr>
        <w:sectPr w:rsidR="00374748" w:rsidRPr="00E95CA1" w:rsidSect="006A62E9">
          <w:type w:val="continuous"/>
          <w:pgSz w:w="16840" w:h="11900" w:orient="landscape"/>
          <w:pgMar w:top="666" w:right="298" w:bottom="796" w:left="666" w:header="720" w:footer="720" w:gutter="0"/>
          <w:cols w:space="720"/>
          <w:docGrid w:linePitch="360"/>
        </w:sectPr>
      </w:pPr>
    </w:p>
    <w:p w:rsidR="00374748" w:rsidRDefault="00374748">
      <w:pPr>
        <w:autoSpaceDE w:val="0"/>
        <w:autoSpaceDN w:val="0"/>
        <w:spacing w:after="92" w:line="374" w:lineRule="auto"/>
        <w:ind w:right="11952"/>
        <w:rPr>
          <w:lang w:val="ru-RU"/>
        </w:rPr>
      </w:pPr>
    </w:p>
    <w:p w:rsidR="006A62E9" w:rsidRDefault="006A62E9">
      <w:pPr>
        <w:autoSpaceDE w:val="0"/>
        <w:autoSpaceDN w:val="0"/>
        <w:spacing w:after="92" w:line="374" w:lineRule="auto"/>
        <w:ind w:right="11952"/>
        <w:rPr>
          <w:lang w:val="ru-RU"/>
        </w:rPr>
      </w:pPr>
    </w:p>
    <w:p w:rsidR="006A62E9" w:rsidRDefault="006A62E9">
      <w:pPr>
        <w:autoSpaceDE w:val="0"/>
        <w:autoSpaceDN w:val="0"/>
        <w:spacing w:after="92" w:line="374" w:lineRule="auto"/>
        <w:ind w:right="11952"/>
        <w:rPr>
          <w:lang w:val="ru-RU"/>
        </w:rPr>
      </w:pPr>
    </w:p>
    <w:p w:rsidR="006A62E9" w:rsidRPr="006A62E9" w:rsidRDefault="006A62E9">
      <w:pPr>
        <w:autoSpaceDE w:val="0"/>
        <w:autoSpaceDN w:val="0"/>
        <w:spacing w:after="92" w:line="374" w:lineRule="auto"/>
        <w:ind w:right="11952"/>
        <w:rPr>
          <w:b/>
          <w:lang w:val="ru-RU"/>
        </w:rPr>
      </w:pPr>
      <w:r w:rsidRPr="006A62E9">
        <w:rPr>
          <w:b/>
          <w:lang w:val="ru-RU"/>
        </w:rPr>
        <w:lastRenderedPageBreak/>
        <w:t>ТЕМАТИЧЕСКОЕ ПЛАНИРОВАНИЕ</w:t>
      </w:r>
    </w:p>
    <w:tbl>
      <w:tblPr>
        <w:tblW w:w="0" w:type="auto"/>
        <w:tblInd w:w="6" w:type="dxa"/>
        <w:tblLook w:val="04A0"/>
      </w:tblPr>
      <w:tblGrid>
        <w:gridCol w:w="310"/>
        <w:gridCol w:w="6094"/>
        <w:gridCol w:w="465"/>
        <w:gridCol w:w="1345"/>
        <w:gridCol w:w="1390"/>
        <w:gridCol w:w="6292"/>
      </w:tblGrid>
      <w:tr w:rsidR="00374748" w:rsidRPr="00754294" w:rsidTr="00754294">
        <w:trPr>
          <w:trHeight w:hRule="exact" w:val="348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54294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374748" w:rsidRPr="00754294" w:rsidTr="00754294">
        <w:trPr>
          <w:trHeight w:hRule="exact"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748" w:rsidRPr="00754294" w:rsidTr="00754294">
        <w:trPr>
          <w:trHeight w:hRule="exact" w:val="350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Раздел 1.  Натуральные числа. Действия с натуральными числами</w:t>
            </w:r>
          </w:p>
        </w:tc>
      </w:tr>
      <w:tr w:rsidR="00374748" w:rsidRPr="00754294" w:rsidTr="00754294">
        <w:trPr>
          <w:trHeight w:hRule="exact"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Десятичная система счисления. Натуральное число. Ряд натуральных чисел. Число 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https://www.yaklass.ru/p/matematika/5-klass/naturalnye-</w:t>
            </w:r>
            <w:r w:rsidRPr="00754294">
              <w:rPr>
                <w:rFonts w:ascii="Times New Roman" w:hAnsi="Times New Roman" w:cs="Times New Roman"/>
                <w:sz w:val="20"/>
                <w:szCs w:val="20"/>
              </w:rPr>
              <w:br/>
              <w:t>chisla13442/desiatichnaia-sistema-schisleniia-rimskaia-numeratciia-13051</w:t>
            </w:r>
          </w:p>
        </w:tc>
      </w:tr>
      <w:tr w:rsidR="00374748" w:rsidRPr="00754294" w:rsidTr="00754294">
        <w:trPr>
          <w:trHeight w:hRule="exact"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Натуральные числа на координатной прямой. Сравнение, округление  натуральных чисел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https://www.yaklass.ru/p/matematika/5-klass/naturalnye-chisla-13442</w:t>
            </w:r>
          </w:p>
        </w:tc>
      </w:tr>
      <w:tr w:rsidR="00374748" w:rsidRPr="00754294" w:rsidTr="00754294">
        <w:trPr>
          <w:trHeight w:hRule="exact"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Арифметические действия с натуральными числами. Свойства нуля при сложении и умножении, свойства единицы при умножении.  Решение текстовых зада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https://www.yaklass.ru/p/matematika/5-klass/naturalnye-chisla-13442</w:t>
            </w:r>
          </w:p>
        </w:tc>
      </w:tr>
      <w:tr w:rsidR="00374748" w:rsidRPr="00754294" w:rsidTr="00754294">
        <w:trPr>
          <w:trHeight w:hRule="exact"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Переместительное и сочетательное свойства сложения и умножения, распределительное свойство умножения относительно сложения. Решение текстовых задач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https://www.yaklass.ru/p/matematika/5-klass/naturalnye-chisla-13442</w:t>
            </w:r>
          </w:p>
        </w:tc>
      </w:tr>
      <w:tr w:rsidR="00374748" w:rsidRPr="00754294" w:rsidTr="00754294">
        <w:trPr>
          <w:trHeight w:hRule="exact"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Делители и кратные числа, разложение числа на множители. Простые и составные числа. Признаки делимости на 2, 5, 10, 3, 9. Деление с остатком. Решение текстовых задач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https://www.yaklass.ru/p/matematika/5-klass/naturalnye-chisla-13442</w:t>
            </w:r>
          </w:p>
        </w:tc>
      </w:tr>
      <w:tr w:rsidR="00374748" w:rsidRPr="00754294" w:rsidTr="00754294">
        <w:trPr>
          <w:trHeight w:hRule="exact" w:val="34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Степень с натуральным показателем. Решение текстовых задач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https://www.yaklass.ru/p/matematika/5-klass/naturalnye-chisla-13442</w:t>
            </w:r>
          </w:p>
        </w:tc>
      </w:tr>
      <w:tr w:rsidR="00374748" w:rsidRPr="00754294" w:rsidTr="00754294">
        <w:trPr>
          <w:trHeight w:hRule="exact" w:val="3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Числовые выражения; порядок действий. Решение текстовых задач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https://www.yaklass.ru/p/matematika/5-klass/naturalnye-chisla-13442</w:t>
            </w:r>
          </w:p>
        </w:tc>
      </w:tr>
      <w:tr w:rsidR="00374748" w:rsidRPr="00754294" w:rsidTr="00754294">
        <w:trPr>
          <w:trHeight w:hRule="exact" w:val="348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748" w:rsidRPr="00754294" w:rsidTr="00754294">
        <w:trPr>
          <w:trHeight w:hRule="exact" w:val="348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Раздел 2. Наглядная геометрия. Линии на плоскости</w:t>
            </w:r>
          </w:p>
        </w:tc>
      </w:tr>
      <w:tr w:rsidR="00374748" w:rsidRPr="00754294" w:rsidTr="00754294">
        <w:trPr>
          <w:trHeight w:hRule="exact" w:val="34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Точка, прямая, отрезок, луч. Ломаная. Измерение длины отрезка, метрические единицы длины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https://resh.edu.ru/subject/lesson/7741/start/312461/</w:t>
            </w:r>
          </w:p>
        </w:tc>
      </w:tr>
      <w:tr w:rsidR="00374748" w:rsidRPr="00754294" w:rsidTr="00754294">
        <w:trPr>
          <w:trHeight w:hRule="exact"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Окружность и круг. Практическая работа «Построение узора из окружностей»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https://resh.edu.ru/subject/lesson/7741/start/312461/</w:t>
            </w:r>
          </w:p>
        </w:tc>
      </w:tr>
      <w:tr w:rsidR="00374748" w:rsidRPr="00754294" w:rsidTr="00754294">
        <w:trPr>
          <w:trHeight w:hRule="exact"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Угол. Прямой, острый, тупой и развернутый углы. Измерение углов. Практическая работа«Построение углов»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https://resh.edu.ru/subject/lesson/7741/start/312461/</w:t>
            </w:r>
          </w:p>
        </w:tc>
      </w:tr>
      <w:tr w:rsidR="00374748" w:rsidRPr="00754294" w:rsidTr="00754294">
        <w:trPr>
          <w:trHeight w:hRule="exact" w:val="348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Итого по разделу: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748" w:rsidRPr="00754294" w:rsidTr="00754294">
        <w:trPr>
          <w:trHeight w:hRule="exact" w:val="348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Раздел 3. Обыкновенные дроби</w:t>
            </w:r>
          </w:p>
        </w:tc>
      </w:tr>
      <w:tr w:rsidR="00374748" w:rsidRPr="00754294" w:rsidTr="00754294">
        <w:trPr>
          <w:trHeight w:hRule="exact" w:val="54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Дробь. Правильные и неправильные дроби. Основное свойство дроби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https://www.yaklass.ru/p/matematika/5-klass/obyknovennye-drobi-13744/delenie-s-ostatkom-poniatie-obyknovennoi-drobi-13672</w:t>
            </w:r>
          </w:p>
        </w:tc>
      </w:tr>
      <w:tr w:rsidR="00374748" w:rsidRPr="00754294" w:rsidTr="00754294">
        <w:trPr>
          <w:trHeight w:hRule="exact" w:val="348"/>
        </w:trPr>
        <w:tc>
          <w:tcPr>
            <w:tcW w:w="0" w:type="auto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Сравнение дробей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https://resh.edu.ru/subject/lesson/705/</w:t>
            </w:r>
          </w:p>
        </w:tc>
      </w:tr>
      <w:tr w:rsidR="00374748" w:rsidRPr="00754294" w:rsidTr="00754294">
        <w:trPr>
          <w:trHeight w:hRule="exact"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Сложение и вычитание обыкновенных дробей. Смешанная дробь. Решение текстовых задач, содержащих дроби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https://www.yaklass.ru/p/matematika/5-klass/obyknovennye-drobi13744/sravnenie-obyknovennykh-drobei-13675</w:t>
            </w:r>
          </w:p>
        </w:tc>
      </w:tr>
      <w:tr w:rsidR="00374748" w:rsidRPr="00754294" w:rsidTr="00754294">
        <w:trPr>
          <w:trHeight w:hRule="exact" w:val="71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Умножение и деление обыкновенных дробей; взаимно-обратные дроби. Решение текстовых задач, содержащих дроби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https://www.yaklass.ru/p/matematika/5-klass/obyknovennye-</w:t>
            </w:r>
            <w:r w:rsidRPr="00754294">
              <w:rPr>
                <w:rFonts w:ascii="Times New Roman" w:hAnsi="Times New Roman" w:cs="Times New Roman"/>
                <w:sz w:val="20"/>
                <w:szCs w:val="20"/>
              </w:rPr>
              <w:br/>
              <w:t>drobi13744/slozhenie-i-vychitanie-obyknovennykh-drobei-i-smeshannykhchisel-13676</w:t>
            </w:r>
          </w:p>
        </w:tc>
      </w:tr>
    </w:tbl>
    <w:p w:rsidR="00374748" w:rsidRPr="006A62E9" w:rsidRDefault="00374748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374748" w:rsidRPr="006A62E9" w:rsidRDefault="00374748">
      <w:pPr>
        <w:rPr>
          <w:rFonts w:ascii="Times New Roman" w:hAnsi="Times New Roman" w:cs="Times New Roman"/>
          <w:sz w:val="24"/>
          <w:szCs w:val="24"/>
        </w:rPr>
        <w:sectPr w:rsidR="00374748" w:rsidRPr="006A62E9" w:rsidSect="006A62E9">
          <w:type w:val="continuous"/>
          <w:pgSz w:w="16840" w:h="11900" w:orient="landscape"/>
          <w:pgMar w:top="666" w:right="282" w:bottom="640" w:left="666" w:header="720" w:footer="720" w:gutter="0"/>
          <w:cols w:space="720"/>
          <w:docGrid w:linePitch="360"/>
        </w:sectPr>
      </w:pPr>
    </w:p>
    <w:p w:rsidR="00374748" w:rsidRPr="006A62E9" w:rsidRDefault="00374748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5982"/>
        <w:gridCol w:w="425"/>
        <w:gridCol w:w="1418"/>
        <w:gridCol w:w="1417"/>
        <w:gridCol w:w="5864"/>
      </w:tblGrid>
      <w:tr w:rsidR="00374748" w:rsidRPr="00754294" w:rsidTr="00754294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3.5.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Основные задачи на дроби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https://resh.edu.ru/subject/lesson/7780/conspect/287888/ https://resh.edu.ru/subject/lesson/7779/start/287920/</w:t>
            </w:r>
          </w:p>
        </w:tc>
      </w:tr>
      <w:tr w:rsidR="00374748" w:rsidRPr="00754294" w:rsidTr="00754294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3.6.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https://resh.edu.ru/subject/lesson/1429/</w:t>
            </w:r>
          </w:p>
        </w:tc>
      </w:tr>
      <w:tr w:rsidR="00374748" w:rsidRPr="00754294" w:rsidTr="00754294">
        <w:trPr>
          <w:trHeight w:hRule="exact" w:val="348"/>
        </w:trPr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Итого по разделу: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748" w:rsidRPr="00754294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Раздел 4. Наглядная геометрия. Многоугольники</w:t>
            </w:r>
          </w:p>
        </w:tc>
      </w:tr>
      <w:tr w:rsidR="00374748" w:rsidRPr="00754294" w:rsidTr="00754294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Многоугольники. Четырёхугольник, прямоугольник, квадрат. Практическая работа «Построение прямоугольника с заданными сторонами на нелинованной бумаге»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https://resh.edu.ru/subject/lesson/7727/main/325313/</w:t>
            </w:r>
          </w:p>
        </w:tc>
      </w:tr>
      <w:tr w:rsidR="00374748" w:rsidRPr="00754294" w:rsidTr="00754294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Треугольник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https://resh.edu.ru/subject/lesson/7733/start/233518/</w:t>
            </w:r>
          </w:p>
        </w:tc>
      </w:tr>
      <w:tr w:rsidR="00374748" w:rsidRPr="00754294" w:rsidTr="00754294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4.3.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Площадь и периметр прямоугольника и многоугольников, составленных из прямоугольников, единицы площади. Периметр многоугольника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https://resh.edu.ru/subject/lesson/4270/start/162590/</w:t>
            </w:r>
          </w:p>
        </w:tc>
      </w:tr>
      <w:tr w:rsidR="00374748" w:rsidRPr="00754294" w:rsidTr="00754294">
        <w:trPr>
          <w:trHeight w:hRule="exact" w:val="348"/>
        </w:trPr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Итого по разделу: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748" w:rsidRPr="00754294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 xml:space="preserve">Раздел 5. Десятичные дроби </w:t>
            </w:r>
          </w:p>
        </w:tc>
      </w:tr>
      <w:tr w:rsidR="00374748" w:rsidRPr="00754294" w:rsidTr="00754294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Десятичная запись дробей.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https://resh.edu.ru/subject/lesson/704/</w:t>
            </w:r>
          </w:p>
        </w:tc>
      </w:tr>
      <w:tr w:rsidR="00374748" w:rsidRPr="00754294" w:rsidTr="00754294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Сравнение десятичных дробей. Округление десятичных дробей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https://resh.edu.ru/subject/lesson/718/</w:t>
            </w:r>
          </w:p>
        </w:tc>
      </w:tr>
      <w:tr w:rsidR="00374748" w:rsidRPr="00754294" w:rsidTr="00754294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5.3.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Действия с десятичными дробями. Решение текстовых задач, содержащих дроби. Основные задачи на дроби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https://resh.edu.ru/subject/lesson/7780/start/287889/</w:t>
            </w:r>
          </w:p>
        </w:tc>
      </w:tr>
      <w:tr w:rsidR="00374748" w:rsidRPr="00754294" w:rsidTr="00754294">
        <w:trPr>
          <w:trHeight w:hRule="exact" w:val="348"/>
        </w:trPr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Итого по разделу: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748" w:rsidRPr="00754294">
        <w:trPr>
          <w:trHeight w:hRule="exact" w:val="350"/>
        </w:trPr>
        <w:tc>
          <w:tcPr>
            <w:tcW w:w="15502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 xml:space="preserve">Раздел 6. Наглядная геометрия. Тела и фигуры в пространстве </w:t>
            </w:r>
          </w:p>
        </w:tc>
      </w:tr>
      <w:tr w:rsidR="00374748" w:rsidRPr="00754294" w:rsidTr="00754294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https://resh.edu.ru/subject/lesson/2780/start/</w:t>
            </w:r>
          </w:p>
        </w:tc>
      </w:tr>
      <w:tr w:rsidR="00374748" w:rsidRPr="00754294" w:rsidTr="00754294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6.2.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Прямоугольный параллелепипед, куб. Развёртки куба и параллелепипеда. Практическая работа«Развёртка куба».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https://www.yaklass.ru/p/matematika/5-klass/geometricheskie-tela13832/priamougolnyi-parallelepiped-razvertka-13552</w:t>
            </w:r>
          </w:p>
        </w:tc>
      </w:tr>
      <w:tr w:rsidR="00374748" w:rsidRPr="00754294" w:rsidTr="00754294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6.3.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Объём куба, прямоугольного параллелепипеда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https://resh.edu.ru/subject/lesson/7730/conspect/272355/</w:t>
            </w:r>
          </w:p>
        </w:tc>
      </w:tr>
      <w:tr w:rsidR="00374748" w:rsidRPr="00754294" w:rsidTr="00754294">
        <w:trPr>
          <w:trHeight w:hRule="exact" w:val="348"/>
        </w:trPr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Итого по разделу: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748" w:rsidRPr="00754294" w:rsidTr="00754294">
        <w:trPr>
          <w:trHeight w:hRule="exact" w:val="348"/>
        </w:trPr>
        <w:tc>
          <w:tcPr>
            <w:tcW w:w="96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Раздел 7. Повторение и обобщение</w:t>
            </w:r>
          </w:p>
        </w:tc>
        <w:tc>
          <w:tcPr>
            <w:tcW w:w="5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748" w:rsidRPr="00754294" w:rsidTr="00754294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ttps://resh.edu.ru/</w:t>
            </w:r>
          </w:p>
        </w:tc>
      </w:tr>
      <w:tr w:rsidR="00374748" w:rsidRPr="00754294" w:rsidTr="00754294">
        <w:trPr>
          <w:trHeight w:hRule="exact" w:val="348"/>
        </w:trPr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Итого по разделу: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748" w:rsidRPr="00754294" w:rsidTr="00754294">
        <w:trPr>
          <w:trHeight w:hRule="exact" w:val="350"/>
        </w:trPr>
        <w:tc>
          <w:tcPr>
            <w:tcW w:w="6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74748" w:rsidRPr="00754294" w:rsidRDefault="00E95CA1" w:rsidP="00754294">
      <w:pPr>
        <w:rPr>
          <w:rFonts w:ascii="Times New Roman" w:hAnsi="Times New Roman" w:cs="Times New Roman"/>
          <w:sz w:val="20"/>
          <w:szCs w:val="20"/>
        </w:rPr>
      </w:pPr>
      <w:r w:rsidRPr="00754294">
        <w:rPr>
          <w:rFonts w:ascii="Times New Roman" w:hAnsi="Times New Roman" w:cs="Times New Roman"/>
          <w:sz w:val="20"/>
          <w:szCs w:val="20"/>
        </w:rPr>
        <w:lastRenderedPageBreak/>
        <w:t>6 КЛАСС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6472"/>
        <w:gridCol w:w="528"/>
        <w:gridCol w:w="1586"/>
        <w:gridCol w:w="1620"/>
        <w:gridCol w:w="4828"/>
      </w:tblGrid>
      <w:tr w:rsidR="00374748" w:rsidRPr="00754294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754294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6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3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4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Электронные (цифровые) образовательные ресурсы</w:t>
            </w:r>
          </w:p>
        </w:tc>
      </w:tr>
      <w:tr w:rsidR="00374748" w:rsidRPr="00754294">
        <w:trPr>
          <w:trHeight w:hRule="exact" w:val="520"/>
        </w:trPr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контрольные работы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практические работы</w:t>
            </w:r>
          </w:p>
        </w:tc>
        <w:tc>
          <w:tcPr>
            <w:tcW w:w="2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74748" w:rsidRPr="00754294" w:rsidRDefault="00374748" w:rsidP="00754294">
      <w:pPr>
        <w:rPr>
          <w:rFonts w:ascii="Times New Roman" w:hAnsi="Times New Roman" w:cs="Times New Roman"/>
          <w:sz w:val="20"/>
          <w:szCs w:val="20"/>
        </w:rPr>
      </w:pPr>
    </w:p>
    <w:p w:rsidR="00374748" w:rsidRPr="00754294" w:rsidRDefault="00374748" w:rsidP="00754294">
      <w:pPr>
        <w:rPr>
          <w:rFonts w:ascii="Times New Roman" w:hAnsi="Times New Roman" w:cs="Times New Roman"/>
          <w:sz w:val="20"/>
          <w:szCs w:val="20"/>
        </w:rPr>
        <w:sectPr w:rsidR="00374748" w:rsidRPr="00754294" w:rsidSect="006A62E9">
          <w:type w:val="continuous"/>
          <w:pgSz w:w="16840" w:h="11900" w:orient="landscape"/>
          <w:pgMar w:top="666" w:right="284" w:bottom="640" w:left="666" w:header="720" w:footer="720" w:gutter="0"/>
          <w:cols w:space="720"/>
          <w:docGrid w:linePitch="360"/>
        </w:sectPr>
      </w:pPr>
    </w:p>
    <w:p w:rsidR="00374748" w:rsidRPr="00754294" w:rsidRDefault="00374748" w:rsidP="0075429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6472"/>
        <w:gridCol w:w="528"/>
        <w:gridCol w:w="1586"/>
        <w:gridCol w:w="1620"/>
        <w:gridCol w:w="4828"/>
      </w:tblGrid>
      <w:tr w:rsidR="00374748" w:rsidRPr="00754294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Раздел 1. Натуральные числа. Действия с натуральными числами</w:t>
            </w:r>
          </w:p>
        </w:tc>
      </w:tr>
      <w:tr w:rsidR="00374748" w:rsidRPr="00754294" w:rsidTr="006A62E9">
        <w:trPr>
          <w:trHeight w:hRule="exact" w:val="7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Арифметические действия с многозначными натуральными числами.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 w:rsidTr="006A62E9">
        <w:trPr>
          <w:trHeight w:hRule="exact" w:val="71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Числовые выражения, порядок действий, использование скобок.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 w:rsidTr="00927FE6">
        <w:trPr>
          <w:trHeight w:hRule="exact" w:val="7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Округление натуральных чисел.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https://resh.edu.ru/</w:t>
            </w:r>
          </w:p>
        </w:tc>
      </w:tr>
      <w:tr w:rsidR="00374748" w:rsidRPr="0075429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Разложение числа на простые множители.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https://resh.edu.ru/</w:t>
            </w:r>
          </w:p>
        </w:tc>
      </w:tr>
      <w:tr w:rsidR="00374748" w:rsidRPr="00754294" w:rsidTr="00927FE6">
        <w:trPr>
          <w:trHeight w:hRule="exact" w:val="7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Делимость суммы и произведения.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 w:rsidTr="00927FE6">
        <w:trPr>
          <w:trHeight w:hRule="exact" w:val="7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Деление с остатком.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 w:rsidTr="00927FE6">
        <w:trPr>
          <w:trHeight w:hRule="exact" w:val="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Решение текстовых задач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>
        <w:trPr>
          <w:trHeight w:hRule="exact" w:val="348"/>
        </w:trPr>
        <w:tc>
          <w:tcPr>
            <w:tcW w:w="6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748" w:rsidRPr="00754294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Раздел 2. Наглядная геометрия. Прямые на плоскости</w:t>
            </w:r>
          </w:p>
        </w:tc>
      </w:tr>
      <w:tr w:rsidR="00374748" w:rsidRPr="00754294" w:rsidTr="00927FE6">
        <w:trPr>
          <w:trHeight w:hRule="exact" w:val="5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Перпендикулярные прямые.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 w:rsidTr="00927FE6">
        <w:trPr>
          <w:trHeight w:hRule="exact" w:val="7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Параллельные прямые.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 w:rsidTr="00927FE6">
        <w:trPr>
          <w:trHeight w:hRule="exact" w:val="75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Расстояние между двумя точками, от точки до прямой, длина пути на квадратной сетке.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 w:rsidTr="00927FE6">
        <w:trPr>
          <w:trHeight w:hRule="exact" w:val="66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Примеры прямых в пространстве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>
        <w:trPr>
          <w:trHeight w:hRule="exact" w:val="348"/>
        </w:trPr>
        <w:tc>
          <w:tcPr>
            <w:tcW w:w="6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748" w:rsidRPr="00754294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Раздел 3. Дроби</w:t>
            </w:r>
          </w:p>
        </w:tc>
      </w:tr>
      <w:tr w:rsidR="00374748" w:rsidRPr="00754294" w:rsidTr="00927FE6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Обыкновенная дробь, основное свойство дроби, сокращение дробей.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 w:rsidTr="00927FE6">
        <w:trPr>
          <w:trHeight w:hRule="exact" w:val="69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Сравнение и упорядочивание дробей.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 w:rsidTr="00927FE6">
        <w:trPr>
          <w:trHeight w:hRule="exact" w:val="7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Десятичные дроби и метрическая система мер.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Арифметические действия с обыкновенными и десятичными дробями.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https://uchi.ru/</w:t>
            </w:r>
          </w:p>
        </w:tc>
      </w:tr>
      <w:tr w:rsidR="00374748" w:rsidRPr="0075429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3.5.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Отношение.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https://uchi.ru/</w:t>
            </w:r>
          </w:p>
        </w:tc>
      </w:tr>
      <w:tr w:rsidR="00374748" w:rsidRPr="00754294">
        <w:trPr>
          <w:trHeight w:hRule="exact" w:val="4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3.6.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Деление в данном отношении.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https://uchi.ru/</w:t>
            </w:r>
          </w:p>
        </w:tc>
      </w:tr>
    </w:tbl>
    <w:p w:rsidR="00374748" w:rsidRPr="00754294" w:rsidRDefault="00374748" w:rsidP="00754294">
      <w:pPr>
        <w:rPr>
          <w:rFonts w:ascii="Times New Roman" w:hAnsi="Times New Roman" w:cs="Times New Roman"/>
          <w:sz w:val="20"/>
          <w:szCs w:val="20"/>
        </w:rPr>
      </w:pPr>
    </w:p>
    <w:p w:rsidR="00374748" w:rsidRPr="00754294" w:rsidRDefault="00374748" w:rsidP="00754294">
      <w:pPr>
        <w:rPr>
          <w:rFonts w:ascii="Times New Roman" w:hAnsi="Times New Roman" w:cs="Times New Roman"/>
          <w:sz w:val="20"/>
          <w:szCs w:val="20"/>
        </w:rPr>
        <w:sectPr w:rsidR="00374748" w:rsidRPr="00754294" w:rsidSect="006A62E9">
          <w:type w:val="continuous"/>
          <w:pgSz w:w="16840" w:h="11900" w:orient="landscape"/>
          <w:pgMar w:top="666" w:right="284" w:bottom="640" w:left="666" w:header="720" w:footer="720" w:gutter="0"/>
          <w:cols w:space="720"/>
          <w:docGrid w:linePitch="360"/>
        </w:sectPr>
      </w:pPr>
    </w:p>
    <w:p w:rsidR="00374748" w:rsidRPr="00754294" w:rsidRDefault="00374748" w:rsidP="0075429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6472"/>
        <w:gridCol w:w="528"/>
        <w:gridCol w:w="1586"/>
        <w:gridCol w:w="1620"/>
        <w:gridCol w:w="4828"/>
      </w:tblGrid>
      <w:tr w:rsidR="00374748" w:rsidRPr="0075429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3.7.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Масштаб, пропорция.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https://uchi.ru/</w:t>
            </w:r>
          </w:p>
        </w:tc>
      </w:tr>
      <w:tr w:rsidR="00374748" w:rsidRPr="00754294" w:rsidTr="00927FE6">
        <w:trPr>
          <w:trHeight w:hRule="exact" w:val="6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3.8.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Понятие процента.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 w:rsidTr="00927FE6">
        <w:trPr>
          <w:trHeight w:hRule="exact" w:val="73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3.9.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Вычисление процента от величины и величины по её проценту.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 w:rsidTr="00927FE6">
        <w:trPr>
          <w:trHeight w:hRule="exact" w:val="7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3.10.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Решение текстовых задач, со держащих дроби и проценты.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3.11.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«Отношение длины окружности к её диаметру»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https://uchi.ru/</w:t>
            </w:r>
          </w:p>
        </w:tc>
      </w:tr>
      <w:tr w:rsidR="00374748" w:rsidRPr="00754294">
        <w:trPr>
          <w:trHeight w:hRule="exact" w:val="348"/>
        </w:trPr>
        <w:tc>
          <w:tcPr>
            <w:tcW w:w="6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748" w:rsidRPr="00754294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Раздел 4. Наглядная геометрия. Симметрия</w:t>
            </w:r>
          </w:p>
        </w:tc>
      </w:tr>
      <w:tr w:rsidR="00374748" w:rsidRPr="0075429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Осевая симметрия.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https://uchi.ru/</w:t>
            </w:r>
          </w:p>
        </w:tc>
      </w:tr>
      <w:tr w:rsidR="00374748" w:rsidRPr="0075429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Центральная симметрия.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https://uchi.ru/</w:t>
            </w:r>
          </w:p>
        </w:tc>
      </w:tr>
      <w:tr w:rsidR="00374748" w:rsidRPr="0075429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4.3.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Построение симметричных фигур.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 w:rsidTr="00927FE6">
        <w:trPr>
          <w:trHeight w:hRule="exact" w:val="6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4.4.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«Осевая симметрия».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>
        <w:trPr>
          <w:trHeight w:hRule="exact" w:val="3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4.5.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Симметрия в пространстве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https://uchi.ru/</w:t>
            </w:r>
          </w:p>
        </w:tc>
      </w:tr>
      <w:tr w:rsidR="00374748" w:rsidRPr="00754294">
        <w:trPr>
          <w:trHeight w:hRule="exact" w:val="348"/>
        </w:trPr>
        <w:tc>
          <w:tcPr>
            <w:tcW w:w="6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748" w:rsidRPr="00754294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Раздел 5.Выражения с буквами</w:t>
            </w:r>
          </w:p>
        </w:tc>
      </w:tr>
      <w:tr w:rsidR="00374748" w:rsidRPr="0075429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Применение букв для записи математических выражений и предложений.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https://www.yaklass.ru/?%B9%01</w:t>
            </w:r>
          </w:p>
        </w:tc>
      </w:tr>
      <w:tr w:rsidR="00374748" w:rsidRPr="00754294" w:rsidTr="00927FE6">
        <w:trPr>
          <w:trHeight w:hRule="exact" w:val="5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Буквенные выражения и числовые подстановки.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 w:rsidTr="00927FE6">
        <w:trPr>
          <w:trHeight w:hRule="exact" w:val="7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5.3.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Буквенные равенства, нахождение неизвестного компонента.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5.4.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Формулы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https://www.yaklass.ru/?%B9%01</w:t>
            </w:r>
          </w:p>
        </w:tc>
      </w:tr>
      <w:tr w:rsidR="00374748" w:rsidRPr="00754294">
        <w:trPr>
          <w:trHeight w:hRule="exact" w:val="348"/>
        </w:trPr>
        <w:tc>
          <w:tcPr>
            <w:tcW w:w="6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748" w:rsidRPr="00754294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Раздел 6. Нагляднаягеометрия. Фигуры на плоскости</w:t>
            </w:r>
          </w:p>
        </w:tc>
      </w:tr>
      <w:tr w:rsidR="00374748" w:rsidRPr="00754294" w:rsidTr="00927FE6">
        <w:trPr>
          <w:trHeight w:hRule="exact" w:val="6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Четырёхугольник, примеры четырёхугольников.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 w:rsidTr="00927FE6">
        <w:trPr>
          <w:trHeight w:hRule="exact" w:val="7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6.2.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Прямоугольник, квадрат: свойства сторон, углов, диагоналей.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 w:rsidTr="00927FE6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6.3.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Измерение углов.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>
        <w:trPr>
          <w:trHeight w:hRule="exact" w:val="3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6.4.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Виды треугольников.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https://www.yaklass.ru/?%B9%01</w:t>
            </w:r>
          </w:p>
        </w:tc>
      </w:tr>
    </w:tbl>
    <w:p w:rsidR="00374748" w:rsidRPr="00754294" w:rsidRDefault="00374748" w:rsidP="00754294">
      <w:pPr>
        <w:rPr>
          <w:rFonts w:ascii="Times New Roman" w:hAnsi="Times New Roman" w:cs="Times New Roman"/>
          <w:sz w:val="20"/>
          <w:szCs w:val="20"/>
        </w:rPr>
      </w:pPr>
    </w:p>
    <w:p w:rsidR="00374748" w:rsidRPr="00754294" w:rsidRDefault="00374748" w:rsidP="00754294">
      <w:pPr>
        <w:rPr>
          <w:rFonts w:ascii="Times New Roman" w:hAnsi="Times New Roman" w:cs="Times New Roman"/>
          <w:sz w:val="20"/>
          <w:szCs w:val="20"/>
        </w:rPr>
        <w:sectPr w:rsidR="00374748" w:rsidRPr="00754294" w:rsidSect="006A62E9">
          <w:type w:val="continuous"/>
          <w:pgSz w:w="16840" w:h="11900" w:orient="landscape"/>
          <w:pgMar w:top="666" w:right="284" w:bottom="640" w:left="666" w:header="720" w:footer="720" w:gutter="0"/>
          <w:cols w:space="720"/>
          <w:docGrid w:linePitch="360"/>
        </w:sectPr>
      </w:pPr>
    </w:p>
    <w:p w:rsidR="00374748" w:rsidRPr="00754294" w:rsidRDefault="00374748" w:rsidP="0075429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6472"/>
        <w:gridCol w:w="528"/>
        <w:gridCol w:w="1586"/>
        <w:gridCol w:w="1620"/>
        <w:gridCol w:w="4828"/>
      </w:tblGrid>
      <w:tr w:rsidR="00374748" w:rsidRPr="0075429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6.5.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Периметр многоугольника.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https://www.yaklass.ru/?%B9%01</w:t>
            </w:r>
          </w:p>
        </w:tc>
      </w:tr>
      <w:tr w:rsidR="00374748" w:rsidRPr="0075429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6.6.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Площадь фигуры.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https://www.yaklass.ru/?%B9%01</w:t>
            </w:r>
          </w:p>
        </w:tc>
      </w:tr>
      <w:tr w:rsidR="00374748" w:rsidRPr="00754294" w:rsidTr="00927FE6">
        <w:trPr>
          <w:trHeight w:hRule="exact" w:val="64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6.7.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Формулы периметра и площади прямоугольника.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 w:rsidTr="00927FE6">
        <w:trPr>
          <w:trHeight w:hRule="exact" w:val="7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6.8.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Приближённое измерение площади фигур.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>
        <w:trPr>
          <w:trHeight w:hRule="exact" w:val="540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6.9.</w:t>
            </w:r>
          </w:p>
        </w:tc>
        <w:tc>
          <w:tcPr>
            <w:tcW w:w="64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«Площадь круга»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>
        <w:trPr>
          <w:trHeight w:hRule="exact" w:val="348"/>
        </w:trPr>
        <w:tc>
          <w:tcPr>
            <w:tcW w:w="6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748" w:rsidRPr="00754294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Раздел 7. Положительные и отрицательные числа</w:t>
            </w:r>
          </w:p>
        </w:tc>
      </w:tr>
      <w:tr w:rsidR="00374748" w:rsidRPr="0075429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Целые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https://www.yaklass.ru/?%B9%01</w:t>
            </w:r>
          </w:p>
        </w:tc>
      </w:tr>
      <w:tr w:rsidR="00374748" w:rsidRPr="0075429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7.2.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Модуль числа, геометрическая интерпретация модуля.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https://www.yaklass.ru/?%B9%01</w:t>
            </w:r>
          </w:p>
        </w:tc>
      </w:tr>
      <w:tr w:rsidR="00374748" w:rsidRPr="0075429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7.3.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Числовые промежутки.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7.4.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Положительные и отрицательные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7.5.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Сравнение положительных и отрицательных чисел.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27FE6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</w:t>
            </w:r>
          </w:p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distancionnogoobucheniya</w:t>
            </w:r>
          </w:p>
        </w:tc>
      </w:tr>
      <w:tr w:rsidR="00374748" w:rsidRPr="0075429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7.6.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Арифметические действия с положительными и отрицательными числами.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https://uchi.ru/</w:t>
            </w:r>
          </w:p>
        </w:tc>
      </w:tr>
      <w:tr w:rsidR="00374748" w:rsidRPr="0075429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7.7.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Решение текстовых задач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https://uchi.ru/</w:t>
            </w:r>
          </w:p>
        </w:tc>
      </w:tr>
      <w:tr w:rsidR="00374748" w:rsidRPr="00754294">
        <w:trPr>
          <w:trHeight w:hRule="exact" w:val="348"/>
        </w:trPr>
        <w:tc>
          <w:tcPr>
            <w:tcW w:w="6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748" w:rsidRPr="00754294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Раздел 8. Представление данных</w:t>
            </w:r>
          </w:p>
        </w:tc>
      </w:tr>
      <w:tr w:rsidR="00374748" w:rsidRPr="00754294" w:rsidTr="00927FE6">
        <w:trPr>
          <w:trHeight w:hRule="exact" w:val="5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8.1.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Прямоугольная система координат на плоскости.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 w:rsidTr="00927FE6">
        <w:trPr>
          <w:trHeight w:hRule="exact" w:val="7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8.2.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Координаты точки на плоскости, абсцисса и ордината.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 w:rsidTr="00927FE6">
        <w:trPr>
          <w:trHeight w:hRule="exact" w:val="64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8.3.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Столбчатые и круговые диаграммы.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>
        <w:trPr>
          <w:trHeight w:hRule="exact" w:val="3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8.4.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«Построение диаграмм».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https://uchi.ru/</w:t>
            </w:r>
          </w:p>
        </w:tc>
      </w:tr>
      <w:tr w:rsidR="00374748" w:rsidRPr="00754294">
        <w:trPr>
          <w:trHeight w:hRule="exact" w:val="34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8.5.</w:t>
            </w:r>
          </w:p>
        </w:tc>
        <w:tc>
          <w:tcPr>
            <w:tcW w:w="647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Решение текстовых задач, со держащих данные, представ ленные в таблицах и на диаграммах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https://uchi.ru/</w:t>
            </w:r>
          </w:p>
        </w:tc>
      </w:tr>
      <w:tr w:rsidR="00374748" w:rsidRPr="00754294">
        <w:trPr>
          <w:trHeight w:hRule="exact" w:val="348"/>
        </w:trPr>
        <w:tc>
          <w:tcPr>
            <w:tcW w:w="6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748" w:rsidRPr="00754294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Раздел 9. Нагляднаягеометрия. Фигуры в пространстве</w:t>
            </w:r>
          </w:p>
        </w:tc>
      </w:tr>
      <w:tr w:rsidR="00374748" w:rsidRPr="00754294" w:rsidTr="00754294">
        <w:trPr>
          <w:trHeight w:hRule="exact" w:val="71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9.1.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Прямоугольный параллелепипед, куб, призма, пирамида, конус, цилиндр, шар и сфера.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https://uchi.ru/</w:t>
            </w:r>
          </w:p>
        </w:tc>
      </w:tr>
      <w:tr w:rsidR="00374748" w:rsidRPr="00754294" w:rsidTr="00927FE6">
        <w:trPr>
          <w:trHeight w:hRule="exact" w:val="76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9.2.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Изображение пространственных фигур.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</w:tbl>
    <w:p w:rsidR="00374748" w:rsidRPr="00754294" w:rsidRDefault="00374748" w:rsidP="00754294">
      <w:pPr>
        <w:rPr>
          <w:rFonts w:ascii="Times New Roman" w:hAnsi="Times New Roman" w:cs="Times New Roman"/>
          <w:sz w:val="20"/>
          <w:szCs w:val="20"/>
        </w:rPr>
      </w:pPr>
    </w:p>
    <w:p w:rsidR="00374748" w:rsidRPr="00754294" w:rsidRDefault="00374748" w:rsidP="00754294">
      <w:pPr>
        <w:rPr>
          <w:rFonts w:ascii="Times New Roman" w:hAnsi="Times New Roman" w:cs="Times New Roman"/>
          <w:sz w:val="20"/>
          <w:szCs w:val="20"/>
        </w:rPr>
        <w:sectPr w:rsidR="00374748" w:rsidRPr="00754294" w:rsidSect="006A62E9">
          <w:type w:val="continuous"/>
          <w:pgSz w:w="16840" w:h="11900" w:orient="landscape"/>
          <w:pgMar w:top="666" w:right="284" w:bottom="640" w:left="666" w:header="720" w:footer="720" w:gutter="0"/>
          <w:cols w:space="720"/>
          <w:docGrid w:linePitch="360"/>
        </w:sectPr>
      </w:pPr>
    </w:p>
    <w:p w:rsidR="00374748" w:rsidRPr="00754294" w:rsidRDefault="00374748" w:rsidP="0075429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6472"/>
        <w:gridCol w:w="528"/>
        <w:gridCol w:w="1586"/>
        <w:gridCol w:w="1620"/>
        <w:gridCol w:w="4828"/>
      </w:tblGrid>
      <w:tr w:rsidR="00374748" w:rsidRPr="00754294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9.3.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Примеры развёрток многогранников, цилиндра и конуса.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 w:rsidTr="00927FE6">
        <w:trPr>
          <w:trHeight w:hRule="exact" w:val="7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9.4.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«Создание моделей пространственных фигур».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https://skysmart.ru/distant/info/sajtyi-servisy-dlya-distancionnogoobucheniya</w:t>
            </w:r>
          </w:p>
        </w:tc>
      </w:tr>
      <w:tr w:rsidR="00374748" w:rsidRPr="00754294">
        <w:trPr>
          <w:trHeight w:hRule="exact" w:val="3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9.5.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Понятие объёма; единицы измерения объёма.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https://uchi.ru/</w:t>
            </w:r>
          </w:p>
        </w:tc>
      </w:tr>
      <w:tr w:rsidR="00374748" w:rsidRPr="00754294">
        <w:trPr>
          <w:trHeight w:hRule="exact" w:val="3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9.6.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Объём прямоугольного параллелепипеда, куба, формулы объёма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https://uchi.ru/</w:t>
            </w:r>
          </w:p>
        </w:tc>
      </w:tr>
      <w:tr w:rsidR="00374748" w:rsidRPr="00754294">
        <w:trPr>
          <w:trHeight w:hRule="exact" w:val="348"/>
        </w:trPr>
        <w:tc>
          <w:tcPr>
            <w:tcW w:w="694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748" w:rsidRPr="00754294">
        <w:trPr>
          <w:trHeight w:hRule="exact" w:val="348"/>
        </w:trPr>
        <w:tc>
          <w:tcPr>
            <w:tcW w:w="155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Раздел 10. Повторение, обобщение, систематизация</w:t>
            </w:r>
          </w:p>
        </w:tc>
      </w:tr>
      <w:tr w:rsidR="00374748" w:rsidRPr="00754294" w:rsidTr="00927FE6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10.1.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Повторение основных понятий и методов курсов 5 и 6 классов обобщение, систематизация знаний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https://uchi.ru/</w:t>
            </w:r>
          </w:p>
        </w:tc>
      </w:tr>
      <w:tr w:rsidR="00374748" w:rsidRPr="00754294">
        <w:trPr>
          <w:trHeight w:hRule="exact" w:val="348"/>
        </w:trPr>
        <w:tc>
          <w:tcPr>
            <w:tcW w:w="6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4748" w:rsidRPr="00754294">
        <w:trPr>
          <w:trHeight w:hRule="exact" w:val="328"/>
        </w:trPr>
        <w:tc>
          <w:tcPr>
            <w:tcW w:w="6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E95CA1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42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74748" w:rsidRPr="00754294" w:rsidRDefault="00374748" w:rsidP="00754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74748" w:rsidRPr="00754294" w:rsidRDefault="00374748" w:rsidP="00754294">
      <w:pPr>
        <w:rPr>
          <w:rFonts w:ascii="Times New Roman" w:hAnsi="Times New Roman" w:cs="Times New Roman"/>
          <w:sz w:val="20"/>
          <w:szCs w:val="20"/>
        </w:rPr>
      </w:pPr>
    </w:p>
    <w:p w:rsidR="00374748" w:rsidRDefault="00374748">
      <w:pPr>
        <w:rPr>
          <w:lang w:val="ru-RU"/>
        </w:rPr>
      </w:pPr>
    </w:p>
    <w:p w:rsidR="00FB0114" w:rsidRDefault="00FB0114">
      <w:pPr>
        <w:rPr>
          <w:lang w:val="ru-RU"/>
        </w:rPr>
      </w:pPr>
    </w:p>
    <w:p w:rsidR="00FB0114" w:rsidRDefault="00FB0114">
      <w:pPr>
        <w:rPr>
          <w:lang w:val="ru-RU"/>
        </w:rPr>
      </w:pPr>
    </w:p>
    <w:p w:rsidR="00FB0114" w:rsidRDefault="00FB0114">
      <w:pPr>
        <w:rPr>
          <w:lang w:val="ru-RU"/>
        </w:rPr>
      </w:pPr>
    </w:p>
    <w:p w:rsidR="00FB0114" w:rsidRDefault="00FB0114">
      <w:pPr>
        <w:rPr>
          <w:lang w:val="ru-RU"/>
        </w:rPr>
      </w:pPr>
    </w:p>
    <w:p w:rsidR="00FB0114" w:rsidRPr="00C612FE" w:rsidRDefault="00FB0114" w:rsidP="00FB0114">
      <w:pPr>
        <w:autoSpaceDE w:val="0"/>
        <w:autoSpaceDN w:val="0"/>
        <w:spacing w:after="66" w:line="220" w:lineRule="exact"/>
        <w:rPr>
          <w:rFonts w:ascii="Times New Roman" w:hAnsi="Times New Roman" w:cs="Times New Roman"/>
          <w:lang w:val="tt-RU"/>
        </w:rPr>
      </w:pPr>
    </w:p>
    <w:p w:rsidR="00FB0114" w:rsidRPr="000C46C5" w:rsidRDefault="00FB0114" w:rsidP="00FB0114">
      <w:pPr>
        <w:autoSpaceDE w:val="0"/>
        <w:autoSpaceDN w:val="0"/>
        <w:spacing w:after="140" w:line="382" w:lineRule="auto"/>
        <w:ind w:right="6624"/>
        <w:rPr>
          <w:lang w:val="tt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>ПОУРОЧНОЕ ПЛАНИРОВАНИЕ 5 КЛАСС</w:t>
      </w:r>
    </w:p>
    <w:tbl>
      <w:tblPr>
        <w:tblStyle w:val="aff1"/>
        <w:tblW w:w="14943" w:type="dxa"/>
        <w:tblLayout w:type="fixed"/>
        <w:tblLook w:val="04A0"/>
      </w:tblPr>
      <w:tblGrid>
        <w:gridCol w:w="776"/>
        <w:gridCol w:w="6562"/>
        <w:gridCol w:w="1134"/>
        <w:gridCol w:w="1417"/>
        <w:gridCol w:w="1806"/>
        <w:gridCol w:w="3248"/>
      </w:tblGrid>
      <w:tr w:rsidR="00FB0114" w:rsidTr="00196C53">
        <w:tc>
          <w:tcPr>
            <w:tcW w:w="776" w:type="dxa"/>
            <w:vMerge w:val="restart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6562" w:type="dxa"/>
            <w:vMerge w:val="restart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357" w:type="dxa"/>
            <w:gridSpan w:val="3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48" w:type="dxa"/>
            <w:vMerge w:val="restart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FB0114" w:rsidTr="00196C53">
        <w:tc>
          <w:tcPr>
            <w:tcW w:w="776" w:type="dxa"/>
            <w:vMerge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6562" w:type="dxa"/>
            <w:vMerge/>
          </w:tcPr>
          <w:p w:rsidR="00FB0114" w:rsidRPr="00A811A9" w:rsidRDefault="00FB0114" w:rsidP="00196C53">
            <w:pPr>
              <w:autoSpaceDE w:val="0"/>
              <w:autoSpaceDN w:val="0"/>
              <w:spacing w:before="98" w:line="271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</w:tcPr>
          <w:p w:rsidR="00FB0114" w:rsidRPr="00B45980" w:rsidRDefault="00FB0114" w:rsidP="00196C53">
            <w:pPr>
              <w:autoSpaceDE w:val="0"/>
              <w:autoSpaceDN w:val="0"/>
              <w:spacing w:before="98" w:line="230" w:lineRule="auto"/>
              <w:ind w:left="72"/>
              <w:rPr>
                <w:sz w:val="18"/>
              </w:rPr>
            </w:pPr>
            <w:r w:rsidRPr="00B45980">
              <w:rPr>
                <w:rFonts w:ascii="Times New Roman" w:eastAsia="Times New Roman" w:hAnsi="Times New Roman"/>
                <w:b/>
                <w:color w:val="000000"/>
                <w:sz w:val="18"/>
              </w:rPr>
              <w:t xml:space="preserve">всего </w:t>
            </w:r>
          </w:p>
        </w:tc>
        <w:tc>
          <w:tcPr>
            <w:tcW w:w="1417" w:type="dxa"/>
          </w:tcPr>
          <w:p w:rsidR="00FB0114" w:rsidRPr="00B45980" w:rsidRDefault="00FB0114" w:rsidP="00196C53">
            <w:pPr>
              <w:autoSpaceDE w:val="0"/>
              <w:autoSpaceDN w:val="0"/>
              <w:spacing w:before="98" w:line="262" w:lineRule="auto"/>
              <w:ind w:left="33"/>
              <w:rPr>
                <w:sz w:val="18"/>
              </w:rPr>
            </w:pPr>
            <w:r w:rsidRPr="00B45980">
              <w:rPr>
                <w:rFonts w:ascii="Times New Roman" w:eastAsia="Times New Roman" w:hAnsi="Times New Roman"/>
                <w:b/>
                <w:color w:val="000000"/>
                <w:sz w:val="18"/>
              </w:rPr>
              <w:t>контрольные работы</w:t>
            </w:r>
          </w:p>
        </w:tc>
        <w:tc>
          <w:tcPr>
            <w:tcW w:w="1806" w:type="dxa"/>
          </w:tcPr>
          <w:p w:rsidR="00FB0114" w:rsidRPr="00B45980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sz w:val="18"/>
              </w:rPr>
            </w:pPr>
            <w:r w:rsidRPr="00B45980">
              <w:rPr>
                <w:rFonts w:ascii="Times New Roman" w:eastAsia="Times New Roman" w:hAnsi="Times New Roman"/>
                <w:b/>
                <w:color w:val="000000"/>
                <w:sz w:val="18"/>
              </w:rPr>
              <w:t>практические работы</w:t>
            </w:r>
          </w:p>
        </w:tc>
        <w:tc>
          <w:tcPr>
            <w:tcW w:w="3248" w:type="dxa"/>
            <w:vMerge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 w:line="271" w:lineRule="auto"/>
              <w:ind w:left="72" w:right="34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Натуральное число. Десятичная система счисления. Запись числа в виде суммы разрядных слагаемых. 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100"/>
              <w:ind w:left="72" w:right="34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Ряд натуральных чисел. Позиционная система счисления. Римская нумерация как пример непозиционной системы счисления.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10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 w:right="3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Натуральный ряд. 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 w:right="3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 0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/>
              <w:ind w:left="72" w:right="34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прямой. Изображение натуральных чисел точками на </w:t>
            </w:r>
            <w:proofErr w:type="gramStart"/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(числовой) прямой. 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3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Сравнение, округление натуральных чисел.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 w:line="262" w:lineRule="auto"/>
              <w:ind w:left="72" w:right="34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 натуральных чисел, сравнение натуральных чисел с нулём</w:t>
            </w:r>
            <w:proofErr w:type="gramStart"/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пособы сравнения. Округление натуральных чисел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6562" w:type="dxa"/>
          </w:tcPr>
          <w:p w:rsidR="00FB0114" w:rsidRPr="00C612FE" w:rsidRDefault="00FB0114" w:rsidP="00196C53">
            <w:pPr>
              <w:autoSpaceDE w:val="0"/>
              <w:autoSpaceDN w:val="0"/>
              <w:spacing w:before="100" w:line="271" w:lineRule="auto"/>
              <w:ind w:left="72" w:right="34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Pr="00C612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C612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ложение натуральных чисел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10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 w:right="3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 w:line="262" w:lineRule="auto"/>
              <w:ind w:left="72" w:right="34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как действие, обратное сложению. 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 w:line="262" w:lineRule="auto"/>
              <w:ind w:left="72" w:right="34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как действие, обратное сложению. 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 w:right="3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 натуральных чисел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 w:right="3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 натуральных чисел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 w:line="262" w:lineRule="auto"/>
              <w:ind w:left="72" w:right="34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как действие, обратное умножению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15.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 w:line="262" w:lineRule="auto"/>
              <w:ind w:left="72" w:right="34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как действие, обратное умножению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100" w:line="262" w:lineRule="auto"/>
              <w:ind w:left="72" w:right="34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Компоненты действий, связь между ними.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10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3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Проверка результата арифметического действия.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 w:line="262" w:lineRule="auto"/>
              <w:ind w:left="72" w:right="34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Свойство нуля при сложении. Свойства нуля и единицы при умножении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/>
              <w:ind w:left="72" w:right="34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(законы) сложения и умножения, распределительное свойство (закон) умножения. 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/>
              <w:ind w:left="72" w:right="34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(законы) сложения и умножения, распределительное свойство (закон) умножения. 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 w:line="286" w:lineRule="auto"/>
              <w:ind w:left="72" w:right="34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(законы) сложения и умножения, распределительное свойство (закон) умножения. Использование при вычислениях перемес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тительного и</w:t>
            </w:r>
            <w:r w:rsidRPr="00C612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сочетательного свойств (законов) сложения и умножения, распределительного свойства умножения.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 w:line="283" w:lineRule="auto"/>
              <w:ind w:left="72" w:right="34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(законы) сложения и умножения, распределительное свойство (закон) умножения. Использование букв для обозначения неизвестного компонента и записи свойств арифметических действий.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 w:line="262" w:lineRule="auto"/>
              <w:ind w:left="72" w:right="34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на множители. 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 w:line="262" w:lineRule="auto"/>
              <w:ind w:left="72" w:right="34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на множители. 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 w:line="262" w:lineRule="auto"/>
              <w:ind w:left="72" w:right="34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на множители. 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26.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 w:right="3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 с остатком.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10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 w:right="3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 с остатком.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 w:right="3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Простые и составные числа.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 w:right="3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Простые и составные числа.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 w:right="3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Признаки делимости на 2, 5, 10, 3, 9.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 w:right="3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Признаки делимости на 2, 5, 10, 3, 9.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 w:right="3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Признаки делимости на 2, 5, 10, 3, 9.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 w:right="3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Степень с натуральным показателем.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Степень с натуральным показателем.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10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Степень с натуральным показателем.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 w:line="271" w:lineRule="auto"/>
              <w:ind w:left="72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Числовое выражение. Вычисление значений числовых выражений; порядок выполнения действий. 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 w:line="271" w:lineRule="auto"/>
              <w:ind w:left="72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Числовое выражение. Вычисление значений числовых выражений; порядок выполнения действий. 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6562" w:type="dxa"/>
          </w:tcPr>
          <w:p w:rsidR="00FB0114" w:rsidRPr="00C612FE" w:rsidRDefault="00FB0114" w:rsidP="00196C53">
            <w:pPr>
              <w:autoSpaceDE w:val="0"/>
              <w:autoSpaceDN w:val="0"/>
              <w:spacing w:before="98" w:line="281" w:lineRule="auto"/>
              <w:ind w:left="72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арифметические действия, на движение и покупки. </w:t>
            </w:r>
            <w:r w:rsidRPr="00C612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текстовых задач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C612F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арифметическим способом. 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логических задач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100" w:line="262" w:lineRule="auto"/>
              <w:ind w:left="72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задач перебором всех возможных</w:t>
            </w:r>
            <w:r w:rsidRPr="00B459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вариантов.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10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при решении задач таблиц и схем.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/>
              <w:ind w:left="72"/>
              <w:rPr>
                <w:lang w:val="ru-RU"/>
              </w:rPr>
            </w:pPr>
            <w:proofErr w:type="gramStart"/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задач, содержащих зависимости, связывающие </w:t>
            </w: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lastRenderedPageBreak/>
              <w:t>величины: скорость, время, расстояние; цена, количество, стоимость.</w:t>
            </w:r>
            <w:proofErr w:type="gramEnd"/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Единицы измерения: массы, объёма, цены; расстояния, времени, скорости.</w:t>
            </w:r>
            <w:r w:rsidRPr="00B459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Связь между единицами измерения каждой величины.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RPr="00D8707F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43.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Контрольная работа «Натуральные числа. Действия с натуральными числами»</w:t>
            </w:r>
          </w:p>
        </w:tc>
        <w:tc>
          <w:tcPr>
            <w:tcW w:w="1134" w:type="dxa"/>
          </w:tcPr>
          <w:p w:rsidR="00FB0114" w:rsidRPr="00D8707F" w:rsidRDefault="00FB0114" w:rsidP="00196C53">
            <w:pPr>
              <w:autoSpaceDE w:val="0"/>
              <w:autoSpaceDN w:val="0"/>
              <w:spacing w:before="98" w:line="230" w:lineRule="auto"/>
              <w:ind w:left="72"/>
              <w:rPr>
                <w:lang w:val="ru-RU"/>
              </w:rPr>
            </w:pPr>
            <w:r w:rsidRPr="00D8707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FB0114" w:rsidRPr="00D8707F" w:rsidRDefault="00FB0114" w:rsidP="00196C53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6" w:type="dxa"/>
          </w:tcPr>
          <w:p w:rsidR="00FB0114" w:rsidRPr="00D8707F" w:rsidRDefault="00FB0114" w:rsidP="00196C53">
            <w:pPr>
              <w:rPr>
                <w:lang w:val="ru-RU"/>
              </w:rPr>
            </w:pPr>
          </w:p>
        </w:tc>
        <w:tc>
          <w:tcPr>
            <w:tcW w:w="3248" w:type="dxa"/>
          </w:tcPr>
          <w:p w:rsidR="00FB0114" w:rsidRPr="00D8707F" w:rsidRDefault="00FB0114" w:rsidP="00196C53">
            <w:pPr>
              <w:autoSpaceDE w:val="0"/>
              <w:autoSpaceDN w:val="0"/>
              <w:spacing w:before="98"/>
              <w:ind w:left="72" w:right="144"/>
              <w:rPr>
                <w:lang w:val="ru-RU"/>
              </w:rPr>
            </w:pPr>
            <w:r w:rsidRPr="00D8707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D8707F">
              <w:rPr>
                <w:lang w:val="ru-RU"/>
              </w:rPr>
              <w:br/>
            </w:r>
            <w:r w:rsidRPr="00D8707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Pr="00D8707F" w:rsidRDefault="00FB0114" w:rsidP="00196C53">
            <w:pPr>
              <w:autoSpaceDE w:val="0"/>
              <w:autoSpaceDN w:val="0"/>
              <w:spacing w:before="98" w:line="230" w:lineRule="auto"/>
              <w:ind w:left="72"/>
              <w:rPr>
                <w:lang w:val="ru-RU"/>
              </w:rPr>
            </w:pPr>
            <w:r w:rsidRPr="00D8707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44.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Наглядные представления о фигурах на плоскости: точка, прямая, отрезок, луч.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Наглядные представления о фигурах на плоскости: точка, прямая, отрезок, луч. </w:t>
            </w:r>
            <w:proofErr w:type="gramStart"/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Построение конфигураций из частей прямой на нелинованной бумаге.</w:t>
            </w:r>
            <w:proofErr w:type="gramEnd"/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100" w:line="262" w:lineRule="auto"/>
              <w:ind w:left="72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Наглядные представления о фигурах на плоскости: </w:t>
            </w:r>
            <w:proofErr w:type="gramStart"/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10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6562" w:type="dxa"/>
          </w:tcPr>
          <w:p w:rsidR="00FB0114" w:rsidRPr="00B45980" w:rsidRDefault="00FB0114" w:rsidP="00196C53">
            <w:pPr>
              <w:autoSpaceDE w:val="0"/>
              <w:autoSpaceDN w:val="0"/>
              <w:spacing w:before="98"/>
              <w:ind w:left="72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длины отрезка, метрические единицы измерения длины. Длина отрезка, метрические единицы длины. </w:t>
            </w:r>
            <w:r w:rsidRPr="00B459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Длина </w:t>
            </w:r>
            <w:proofErr w:type="gramStart"/>
            <w:r w:rsidRPr="00B459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ломаной</w:t>
            </w:r>
            <w:proofErr w:type="gramEnd"/>
            <w:r w:rsidRPr="00B459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6562" w:type="dxa"/>
          </w:tcPr>
          <w:p w:rsidR="00FB0114" w:rsidRPr="00B45980" w:rsidRDefault="00FB0114" w:rsidP="00196C53">
            <w:pPr>
              <w:autoSpaceDE w:val="0"/>
              <w:autoSpaceDN w:val="0"/>
              <w:spacing w:before="98"/>
              <w:ind w:left="72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длины отрезка, метрические единицы измерения длины. Длина отрезка, метрические единицы длины. </w:t>
            </w:r>
            <w:r w:rsidRPr="00B459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Длина </w:t>
            </w:r>
            <w:proofErr w:type="gramStart"/>
            <w:r w:rsidRPr="00B459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ломаной</w:t>
            </w:r>
            <w:proofErr w:type="gramEnd"/>
            <w:r w:rsidRPr="00B4598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Наглядные представления о фигурах на плоскости: окружность и круг.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RPr="00D8707F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/>
              <w:ind w:left="72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 «Построение узора из окружностей». Построение конфигураций из частей окружности на нелинованной и клетчатой бумаге.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Pr="00D8707F" w:rsidRDefault="00FB0114" w:rsidP="00196C53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48" w:type="dxa"/>
          </w:tcPr>
          <w:p w:rsidR="00FB0114" w:rsidRPr="00A811A9" w:rsidRDefault="00FB0114" w:rsidP="00196C53">
            <w:pPr>
              <w:autoSpaceDE w:val="0"/>
              <w:autoSpaceDN w:val="0"/>
              <w:spacing w:before="98" w:line="283" w:lineRule="auto"/>
              <w:ind w:left="72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 Контрольная работа;  Практическая работа;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Наглядные представления о фигурах на плоскости: окружность и круг.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100" w:line="262" w:lineRule="auto"/>
              <w:ind w:left="72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Наглядные представления о фигурах на плоскости: угол.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10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Угол. Прямой, острый, тупой и развёрнутый углы. 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54.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Измерение и построение углов с помощью транспортира. 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 «Построение углов».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Pr="00D8707F" w:rsidRDefault="00FB0114" w:rsidP="00196C53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Дробь. Представление о дроби как способе записи части величины.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Обыкновенные дроби. Правильные и неправильные дроби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 w:line="271" w:lineRule="auto"/>
              <w:ind w:left="72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Правильные и неправильные дроби. Изображение дробей точками на </w:t>
            </w:r>
            <w:proofErr w:type="gramStart"/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прямой.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Правильные и неправильные дроби.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10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Основное свойство дроби. Сокращение дробей.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6562" w:type="dxa"/>
          </w:tcPr>
          <w:p w:rsidR="00FB0114" w:rsidRPr="00A811A9" w:rsidRDefault="00FB0114" w:rsidP="00196C53">
            <w:pPr>
              <w:autoSpaceDE w:val="0"/>
              <w:autoSpaceDN w:val="0"/>
              <w:spacing w:before="98" w:line="271" w:lineRule="auto"/>
              <w:ind w:left="72"/>
              <w:rPr>
                <w:lang w:val="ru-RU"/>
              </w:rPr>
            </w:pPr>
            <w:r w:rsidRPr="00A811A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Основное свойство дроби. Сокращение дробей. Приведение дроби к новому знаменателю.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 дробей.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 дробей.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 дробей.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дробей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дробей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дробей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10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дробей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дробей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дробей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дробей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72.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дробей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дробей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дробей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дробей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10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Смешанная дробь; представление </w:t>
            </w:r>
            <w:r w:rsidRPr="002C261A">
              <w:rPr>
                <w:lang w:val="ru-RU"/>
              </w:rPr>
              <w:br/>
            </w: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смешанной дроби в виде неправильной дроби и выделение целой части числа из неправильной дроби. 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Pr="00D8707F" w:rsidRDefault="00FB0114" w:rsidP="00196C53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Смешанная дробь; представление </w:t>
            </w:r>
            <w:r w:rsidRPr="002C261A">
              <w:rPr>
                <w:lang w:val="ru-RU"/>
              </w:rPr>
              <w:br/>
            </w: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смешанной дроби в виде неправильной дроби и выделение целой части числа из неправильной дроби. 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и деление дробей; взаимно-обратные дроби.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и деление дробей; взаимно-обратные дроби.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и деление дробей; взаимно-обратные дроби.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и деление дробей; взаимно-обратные дроби.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100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и деление дробей; взаимно-обратные дроби.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10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и деление дробей; взаимно-обратные дроби.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и деление дробей; взаимно-обратные дроби.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и деление дробей; взаимно-обратные дроби.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и деление дробей; взаимно-обратные дроби.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и деление дробей; взаимно-обратные дроби.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и деление дробей; взаимно-обратные дроби.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/>
              <w:ind w:left="72"/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 Решение основных задач на дроби.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Представление данных в виде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таблиц, столбчатых диаграмм.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90.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Основные задачи на дроби. Решение основных задач на дроби. 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задачи на дроби. Нахождение части целого и целого по его части.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задачи на дроби. Нахождение части целого и целого по его части.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задачи на дроби. Нахождение части целого и целого по его части.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задачи на дроби. Нахождение части целого и целого по его части.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задачи на дроби. Нахождение части целого и целого по его части.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Основные задачи на дроби. Нахождение части целого и целого по его части.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71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71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/>
              <w:ind w:left="72" w:right="144"/>
            </w:pP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103.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 «Обыкновенные дроби»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Pr="00D8707F" w:rsidRDefault="00FB0114" w:rsidP="00196C53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Устный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104.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71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Многоугольник.  Наглядные </w:t>
            </w:r>
            <w:r w:rsidRPr="002C261A">
              <w:rPr>
                <w:lang w:val="ru-RU"/>
              </w:rPr>
              <w:br/>
            </w: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 о фигурах на плоскости: многоугольник. 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100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Четырехугольник, прямоугольник, квадрат.  Наглядные представления о фигурах на плоскости: прямоугольник, квадрат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10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106. 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Четырехугольник, прямоугольник, квадрат.  Наглядные представления о фигурах на плоскости: прямоугольник, квадрат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107. 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71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 «Построение прямоугольника с заданными сторонами на нелинованной бумаге».</w:t>
            </w:r>
          </w:p>
          <w:p w:rsidR="00FB0114" w:rsidRPr="002C261A" w:rsidRDefault="00FB0114" w:rsidP="00196C53">
            <w:pPr>
              <w:autoSpaceDE w:val="0"/>
              <w:autoSpaceDN w:val="0"/>
              <w:spacing w:before="70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свой</w:t>
            </w:r>
            <w:proofErr w:type="gramStart"/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ств ст</w:t>
            </w:r>
            <w:proofErr w:type="gramEnd"/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орон и углов прямоугольника, квадрата.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Pr="00D8707F" w:rsidRDefault="00FB0114" w:rsidP="00196C53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71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Треугольник. Наглядные представления о фигурах на плоскости: треугольник, о равенстве фигур.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109. 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81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Площадь прямоугольника и многоугольников, составленных из прямоугольников, в т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ом числе фигур, изображённых на </w:t>
            </w: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клетчатой бумаге. Единицы измерения площади.</w:t>
            </w:r>
            <w:r>
              <w:rPr>
                <w:lang w:val="ru-RU"/>
              </w:rPr>
              <w:t xml:space="preserve"> </w:t>
            </w: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Изображение фигур, в том числе на клетчатой бумаге.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81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81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112. 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Периметр многоугольника.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Периметр многоугольника.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114.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30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Десятичная запись дробей</w:t>
            </w:r>
            <w:proofErr w:type="gramStart"/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редставление десятичной дроби в виде обыкновенной. Изображение десятичных дробей точками на </w:t>
            </w:r>
            <w:proofErr w:type="gramStart"/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прямой.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30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Десятичная запись дробей</w:t>
            </w:r>
            <w:proofErr w:type="gramStart"/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редставление десятичной дроби в виде обыкновенной. Изображение десятичных дробей точками на </w:t>
            </w:r>
            <w:proofErr w:type="gramStart"/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прямой.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116.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Сравнение десятичных дробей. 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Сравнение десятичных дробей. 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Сравнение десятичных дробей. 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0114" w:rsidRPr="002C261A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119. 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71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десятичными дробями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ложение десятичных дробей</w:t>
            </w:r>
          </w:p>
        </w:tc>
        <w:tc>
          <w:tcPr>
            <w:tcW w:w="1134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30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FB0114" w:rsidRPr="002C261A" w:rsidRDefault="00FB0114" w:rsidP="00196C53">
            <w:pPr>
              <w:rPr>
                <w:lang w:val="ru-RU"/>
              </w:rPr>
            </w:pPr>
          </w:p>
        </w:tc>
        <w:tc>
          <w:tcPr>
            <w:tcW w:w="1806" w:type="dxa"/>
          </w:tcPr>
          <w:p w:rsidR="00FB0114" w:rsidRPr="002C261A" w:rsidRDefault="00FB0114" w:rsidP="00196C53">
            <w:pPr>
              <w:rPr>
                <w:lang w:val="ru-RU"/>
              </w:rPr>
            </w:pPr>
          </w:p>
        </w:tc>
        <w:tc>
          <w:tcPr>
            <w:tcW w:w="3248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FB0114" w:rsidRPr="002C261A" w:rsidTr="00196C53">
        <w:tc>
          <w:tcPr>
            <w:tcW w:w="776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30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120. 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tabs>
                <w:tab w:val="left" w:pos="576"/>
              </w:tabs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нескольких  десятичных дробей</w:t>
            </w:r>
          </w:p>
        </w:tc>
        <w:tc>
          <w:tcPr>
            <w:tcW w:w="1134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30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FB0114" w:rsidRPr="002C261A" w:rsidRDefault="00FB0114" w:rsidP="00196C53">
            <w:pPr>
              <w:rPr>
                <w:lang w:val="ru-RU"/>
              </w:rPr>
            </w:pPr>
          </w:p>
        </w:tc>
        <w:tc>
          <w:tcPr>
            <w:tcW w:w="1806" w:type="dxa"/>
          </w:tcPr>
          <w:p w:rsidR="00FB0114" w:rsidRPr="002C261A" w:rsidRDefault="00FB0114" w:rsidP="00196C53">
            <w:pPr>
              <w:rPr>
                <w:lang w:val="ru-RU"/>
              </w:rPr>
            </w:pPr>
          </w:p>
        </w:tc>
        <w:tc>
          <w:tcPr>
            <w:tcW w:w="3248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30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121. 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30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Вычитание  десятичных дробей</w:t>
            </w:r>
          </w:p>
        </w:tc>
        <w:tc>
          <w:tcPr>
            <w:tcW w:w="1134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30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FB0114" w:rsidRPr="002C261A" w:rsidRDefault="00FB0114" w:rsidP="00196C53">
            <w:pPr>
              <w:rPr>
                <w:lang w:val="ru-RU"/>
              </w:rPr>
            </w:pPr>
          </w:p>
        </w:tc>
        <w:tc>
          <w:tcPr>
            <w:tcW w:w="1806" w:type="dxa"/>
          </w:tcPr>
          <w:p w:rsidR="00FB0114" w:rsidRPr="002C261A" w:rsidRDefault="00FB0114" w:rsidP="00196C53">
            <w:pPr>
              <w:rPr>
                <w:lang w:val="ru-RU"/>
              </w:rPr>
            </w:pPr>
          </w:p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й опрос;</w:t>
            </w:r>
          </w:p>
        </w:tc>
      </w:tr>
      <w:tr w:rsidR="00FB0114" w:rsidRPr="00D8707F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122.</w:t>
            </w:r>
          </w:p>
        </w:tc>
        <w:tc>
          <w:tcPr>
            <w:tcW w:w="6562" w:type="dxa"/>
          </w:tcPr>
          <w:p w:rsidR="00FB0114" w:rsidRPr="00D8707F" w:rsidRDefault="00FB0114" w:rsidP="00196C53">
            <w:pPr>
              <w:autoSpaceDE w:val="0"/>
              <w:autoSpaceDN w:val="0"/>
              <w:spacing w:before="98" w:line="230" w:lineRule="auto"/>
              <w:ind w:left="72"/>
              <w:rPr>
                <w:lang w:val="ru-RU"/>
              </w:rPr>
            </w:pPr>
            <w:r w:rsidRPr="00D8707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Вычитание  десятичных дробей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Сложение и вычитание десятичных дробей</w:t>
            </w:r>
          </w:p>
        </w:tc>
        <w:tc>
          <w:tcPr>
            <w:tcW w:w="1134" w:type="dxa"/>
          </w:tcPr>
          <w:p w:rsidR="00FB0114" w:rsidRPr="00D8707F" w:rsidRDefault="00FB0114" w:rsidP="00196C53">
            <w:pPr>
              <w:autoSpaceDE w:val="0"/>
              <w:autoSpaceDN w:val="0"/>
              <w:spacing w:before="98" w:line="230" w:lineRule="auto"/>
              <w:ind w:left="72"/>
              <w:rPr>
                <w:lang w:val="ru-RU"/>
              </w:rPr>
            </w:pPr>
            <w:r w:rsidRPr="00D8707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FB0114" w:rsidRPr="00D8707F" w:rsidRDefault="00FB0114" w:rsidP="00196C53">
            <w:pPr>
              <w:rPr>
                <w:lang w:val="ru-RU"/>
              </w:rPr>
            </w:pPr>
          </w:p>
        </w:tc>
        <w:tc>
          <w:tcPr>
            <w:tcW w:w="1806" w:type="dxa"/>
          </w:tcPr>
          <w:p w:rsidR="00FB0114" w:rsidRPr="00D8707F" w:rsidRDefault="00FB0114" w:rsidP="00196C53">
            <w:pPr>
              <w:rPr>
                <w:lang w:val="ru-RU"/>
              </w:rPr>
            </w:pPr>
          </w:p>
        </w:tc>
        <w:tc>
          <w:tcPr>
            <w:tcW w:w="3248" w:type="dxa"/>
          </w:tcPr>
          <w:p w:rsidR="00FB0114" w:rsidRPr="00D8707F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  <w:rPr>
                <w:lang w:val="ru-RU"/>
              </w:rPr>
            </w:pPr>
            <w:r w:rsidRPr="00D8707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FB0114" w:rsidRPr="00D8707F" w:rsidTr="00196C53">
        <w:tc>
          <w:tcPr>
            <w:tcW w:w="776" w:type="dxa"/>
          </w:tcPr>
          <w:p w:rsidR="00FB0114" w:rsidRPr="00D8707F" w:rsidRDefault="00FB0114" w:rsidP="00196C53">
            <w:pPr>
              <w:autoSpaceDE w:val="0"/>
              <w:autoSpaceDN w:val="0"/>
              <w:spacing w:before="98" w:line="230" w:lineRule="auto"/>
              <w:jc w:val="center"/>
              <w:rPr>
                <w:lang w:val="ru-RU"/>
              </w:rPr>
            </w:pPr>
            <w:r w:rsidRPr="00D8707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123.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tabs>
                <w:tab w:val="left" w:pos="576"/>
              </w:tabs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Контрольная работа «Сложение и вычитание десятичных дробей»</w:t>
            </w:r>
          </w:p>
        </w:tc>
        <w:tc>
          <w:tcPr>
            <w:tcW w:w="1134" w:type="dxa"/>
          </w:tcPr>
          <w:p w:rsidR="00FB0114" w:rsidRPr="00D8707F" w:rsidRDefault="00FB0114" w:rsidP="00196C53">
            <w:pPr>
              <w:autoSpaceDE w:val="0"/>
              <w:autoSpaceDN w:val="0"/>
              <w:spacing w:before="98" w:line="230" w:lineRule="auto"/>
              <w:ind w:left="72"/>
              <w:rPr>
                <w:lang w:val="ru-RU"/>
              </w:rPr>
            </w:pPr>
            <w:r w:rsidRPr="00D8707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FB0114" w:rsidRPr="00D8707F" w:rsidRDefault="00FB0114" w:rsidP="00196C53">
            <w:pPr>
              <w:rPr>
                <w:lang w:val="ru-RU"/>
              </w:rPr>
            </w:pPr>
          </w:p>
        </w:tc>
        <w:tc>
          <w:tcPr>
            <w:tcW w:w="1806" w:type="dxa"/>
          </w:tcPr>
          <w:p w:rsidR="00FB0114" w:rsidRPr="00D8707F" w:rsidRDefault="00FB0114" w:rsidP="00196C53">
            <w:pPr>
              <w:rPr>
                <w:lang w:val="ru-RU"/>
              </w:rPr>
            </w:pPr>
          </w:p>
        </w:tc>
        <w:tc>
          <w:tcPr>
            <w:tcW w:w="3248" w:type="dxa"/>
          </w:tcPr>
          <w:p w:rsidR="00FB0114" w:rsidRPr="00D8707F" w:rsidRDefault="00FB0114" w:rsidP="00196C53">
            <w:pPr>
              <w:autoSpaceDE w:val="0"/>
              <w:autoSpaceDN w:val="0"/>
              <w:spacing w:before="98"/>
              <w:ind w:left="72" w:right="144"/>
              <w:rPr>
                <w:lang w:val="ru-RU"/>
              </w:rPr>
            </w:pPr>
            <w:r w:rsidRPr="00D8707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контроль; </w:t>
            </w:r>
            <w:r w:rsidRPr="00D8707F">
              <w:rPr>
                <w:lang w:val="ru-RU"/>
              </w:rPr>
              <w:br/>
            </w:r>
            <w:r w:rsidRPr="00D8707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D8707F">
              <w:rPr>
                <w:lang w:val="ru-RU"/>
              </w:rPr>
              <w:br/>
            </w:r>
            <w:r w:rsidRPr="00D8707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FB0114" w:rsidTr="00196C53">
        <w:tc>
          <w:tcPr>
            <w:tcW w:w="776" w:type="dxa"/>
          </w:tcPr>
          <w:p w:rsidR="00FB0114" w:rsidRPr="00D8707F" w:rsidRDefault="00FB0114" w:rsidP="00196C53">
            <w:pPr>
              <w:autoSpaceDE w:val="0"/>
              <w:autoSpaceDN w:val="0"/>
              <w:spacing w:before="98" w:line="230" w:lineRule="auto"/>
              <w:jc w:val="center"/>
              <w:rPr>
                <w:lang w:val="ru-RU"/>
              </w:rPr>
            </w:pPr>
            <w:r w:rsidRPr="00D8707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124.</w:t>
            </w:r>
          </w:p>
        </w:tc>
        <w:tc>
          <w:tcPr>
            <w:tcW w:w="6562" w:type="dxa"/>
          </w:tcPr>
          <w:p w:rsidR="00FB0114" w:rsidRPr="00D8707F" w:rsidRDefault="00FB0114" w:rsidP="00196C53">
            <w:pPr>
              <w:tabs>
                <w:tab w:val="left" w:pos="576"/>
              </w:tabs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D8707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десятичной дроби на 10, 100, 1000</w:t>
            </w:r>
          </w:p>
        </w:tc>
        <w:tc>
          <w:tcPr>
            <w:tcW w:w="1134" w:type="dxa"/>
          </w:tcPr>
          <w:p w:rsidR="00FB0114" w:rsidRPr="00D8707F" w:rsidRDefault="00FB0114" w:rsidP="00196C53">
            <w:pPr>
              <w:autoSpaceDE w:val="0"/>
              <w:autoSpaceDN w:val="0"/>
              <w:spacing w:before="98" w:line="230" w:lineRule="auto"/>
              <w:ind w:left="72"/>
              <w:rPr>
                <w:lang w:val="ru-RU"/>
              </w:rPr>
            </w:pPr>
            <w:r w:rsidRPr="00D8707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17" w:type="dxa"/>
          </w:tcPr>
          <w:p w:rsidR="00FB0114" w:rsidRPr="00D8707F" w:rsidRDefault="00FB0114" w:rsidP="00196C53">
            <w:pPr>
              <w:rPr>
                <w:lang w:val="ru-RU"/>
              </w:rPr>
            </w:pPr>
          </w:p>
        </w:tc>
        <w:tc>
          <w:tcPr>
            <w:tcW w:w="1806" w:type="dxa"/>
          </w:tcPr>
          <w:p w:rsidR="00FB0114" w:rsidRPr="00D8707F" w:rsidRDefault="00FB0114" w:rsidP="00196C53">
            <w:pPr>
              <w:rPr>
                <w:lang w:val="ru-RU"/>
              </w:rPr>
            </w:pPr>
          </w:p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 w:rsidRPr="00D8707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6562" w:type="dxa"/>
          </w:tcPr>
          <w:p w:rsidR="00FB0114" w:rsidRDefault="00FB0114" w:rsidP="00196C53">
            <w:pPr>
              <w:tabs>
                <w:tab w:val="left" w:pos="576"/>
              </w:tabs>
              <w:autoSpaceDE w:val="0"/>
              <w:autoSpaceDN w:val="0"/>
              <w:spacing w:before="98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 десятичной дроби на 10, 100, 1000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tabs>
                <w:tab w:val="left" w:pos="576"/>
              </w:tabs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Умножение десятичной дроби на </w:t>
            </w:r>
            <w:r w:rsidRPr="002C261A">
              <w:rPr>
                <w:lang w:val="ru-RU"/>
              </w:rPr>
              <w:tab/>
            </w:r>
            <w:proofErr w:type="gramStart"/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127.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tabs>
                <w:tab w:val="left" w:pos="576"/>
              </w:tabs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Умножение десятичной дроби на </w:t>
            </w:r>
            <w:r w:rsidRPr="002C261A">
              <w:rPr>
                <w:lang w:val="ru-RU"/>
              </w:rPr>
              <w:tab/>
            </w:r>
            <w:proofErr w:type="gramStart"/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tabs>
                <w:tab w:val="left" w:pos="576"/>
              </w:tabs>
              <w:autoSpaceDE w:val="0"/>
              <w:autoSpaceDN w:val="0"/>
              <w:spacing w:before="100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десятичных дробей на натуральное число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10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tabs>
                <w:tab w:val="left" w:pos="576"/>
              </w:tabs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десятичных дробей на натуральное число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 десятичных дробей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131.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 десятичных дробей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 десятичных дробей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133. 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 десятичных дробей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134. 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tabs>
                <w:tab w:val="left" w:pos="576"/>
              </w:tabs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 на деление десятичных дробей.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tabs>
                <w:tab w:val="left" w:pos="576"/>
              </w:tabs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 на деление десятичных дробей.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 с десятичными дробями.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10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137. 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Округление десятичных дробей.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138. 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Округление десятичных дробей.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139.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Округление десятичных дробей.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140.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Округление десятичных дробей.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141.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142.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143. 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tabs>
                <w:tab w:val="left" w:pos="156"/>
              </w:tabs>
              <w:autoSpaceDE w:val="0"/>
              <w:autoSpaceDN w:val="0"/>
              <w:spacing w:before="100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Решение текстовых задач, содержащих </w:t>
            </w:r>
            <w:r w:rsidRPr="002C261A">
              <w:rPr>
                <w:lang w:val="ru-RU"/>
              </w:rPr>
              <w:tab/>
            </w: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дроби.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10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144.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145.</w:t>
            </w:r>
          </w:p>
        </w:tc>
        <w:tc>
          <w:tcPr>
            <w:tcW w:w="6562" w:type="dxa"/>
          </w:tcPr>
          <w:p w:rsidR="00FB0114" w:rsidRPr="002C261A" w:rsidRDefault="00FB0114" w:rsidP="00196C53">
            <w:pPr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2C261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146.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 задачи на дроби.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147.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 задачи на дроби.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148. 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 задачи на дроби.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149. 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Основные задачи на дроби.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150. 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Основные задачи на дроби.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151. </w:t>
            </w:r>
          </w:p>
        </w:tc>
        <w:tc>
          <w:tcPr>
            <w:tcW w:w="6562" w:type="dxa"/>
          </w:tcPr>
          <w:p w:rsidR="00FB0114" w:rsidRPr="00D8707F" w:rsidRDefault="00FB0114" w:rsidP="00196C53">
            <w:pPr>
              <w:autoSpaceDE w:val="0"/>
              <w:autoSpaceDN w:val="0"/>
              <w:spacing w:before="98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 «Десятичные дроби»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Pr="00D8707F" w:rsidRDefault="00FB0114" w:rsidP="00196C53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 xml:space="preserve">152. 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Многогранники. 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153.</w:t>
            </w:r>
          </w:p>
        </w:tc>
        <w:tc>
          <w:tcPr>
            <w:tcW w:w="6562" w:type="dxa"/>
          </w:tcPr>
          <w:p w:rsidR="00FB0114" w:rsidRDefault="00FB0114" w:rsidP="00196C53">
            <w:pPr>
              <w:tabs>
                <w:tab w:val="left" w:pos="576"/>
              </w:tabs>
              <w:autoSpaceDE w:val="0"/>
              <w:autoSpaceDN w:val="0"/>
              <w:spacing w:before="98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Изображение простейших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многогранников.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154.</w:t>
            </w:r>
          </w:p>
        </w:tc>
        <w:tc>
          <w:tcPr>
            <w:tcW w:w="6562" w:type="dxa"/>
          </w:tcPr>
          <w:p w:rsidR="00FB0114" w:rsidRPr="00AF3DDB" w:rsidRDefault="00FB0114" w:rsidP="00196C53">
            <w:pPr>
              <w:autoSpaceDE w:val="0"/>
              <w:autoSpaceDN w:val="0"/>
              <w:spacing w:before="98"/>
              <w:ind w:left="72"/>
              <w:jc w:val="both"/>
              <w:rPr>
                <w:lang w:val="ru-RU"/>
              </w:rPr>
            </w:pPr>
            <w:r w:rsidRPr="00AF3D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 пространственн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ых тел. Наглядные представления</w:t>
            </w:r>
            <w:r w:rsidRPr="00AF3D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пространственных фигурах: многогранники. 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155.</w:t>
            </w:r>
          </w:p>
        </w:tc>
        <w:tc>
          <w:tcPr>
            <w:tcW w:w="6562" w:type="dxa"/>
          </w:tcPr>
          <w:p w:rsidR="00FB0114" w:rsidRPr="00AF3DDB" w:rsidRDefault="00FB0114" w:rsidP="00196C53">
            <w:pPr>
              <w:autoSpaceDE w:val="0"/>
              <w:autoSpaceDN w:val="0"/>
              <w:spacing w:before="98" w:line="230" w:lineRule="auto"/>
              <w:ind w:left="72"/>
              <w:rPr>
                <w:lang w:val="ru-RU"/>
              </w:rPr>
            </w:pPr>
            <w:r w:rsidRPr="00AF3D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Прямоугольный параллелепипед, куб</w:t>
            </w:r>
            <w:proofErr w:type="gramStart"/>
            <w:r w:rsidRPr="00AF3D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аглядные</w:t>
            </w:r>
            <w:r w:rsidRPr="00AF3D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представления о пространственных фигурах: прямоугольный параллелепипед, куб.1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156.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Развёртки куба и параллелепипеда.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157. 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Развёртки куба и параллелепипеда.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158. </w:t>
            </w:r>
          </w:p>
        </w:tc>
        <w:tc>
          <w:tcPr>
            <w:tcW w:w="6562" w:type="dxa"/>
          </w:tcPr>
          <w:p w:rsidR="00FB0114" w:rsidRPr="00AF3DDB" w:rsidRDefault="00FB0114" w:rsidP="00196C53">
            <w:pPr>
              <w:autoSpaceDE w:val="0"/>
              <w:autoSpaceDN w:val="0"/>
              <w:spacing w:before="100" w:line="271" w:lineRule="auto"/>
              <w:ind w:left="72"/>
              <w:rPr>
                <w:lang w:val="ru-RU"/>
              </w:rPr>
            </w:pPr>
            <w:r w:rsidRPr="00AF3D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Практическая работа «Ра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звёртка куба». Создание моделей</w:t>
            </w:r>
            <w:r w:rsidRPr="00AF3D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многогранников (из бумаги, проволоки, пластилина и др.). 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Pr="00D8707F" w:rsidRDefault="00FB0114" w:rsidP="00196C53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10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159. </w:t>
            </w:r>
          </w:p>
        </w:tc>
        <w:tc>
          <w:tcPr>
            <w:tcW w:w="6562" w:type="dxa"/>
          </w:tcPr>
          <w:p w:rsidR="00FB0114" w:rsidRPr="00AF3DDB" w:rsidRDefault="00FB0114" w:rsidP="00196C53">
            <w:pPr>
              <w:autoSpaceDE w:val="0"/>
              <w:autoSpaceDN w:val="0"/>
              <w:spacing w:before="98" w:line="271" w:lineRule="auto"/>
              <w:ind w:left="72"/>
              <w:rPr>
                <w:lang w:val="ru-RU"/>
              </w:rPr>
            </w:pPr>
            <w:r w:rsidRPr="00AF3D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куба. Единицы измерения объёма.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160.</w:t>
            </w:r>
          </w:p>
        </w:tc>
        <w:tc>
          <w:tcPr>
            <w:tcW w:w="6562" w:type="dxa"/>
          </w:tcPr>
          <w:p w:rsidR="00FB0114" w:rsidRPr="00AF3DDB" w:rsidRDefault="00FB0114" w:rsidP="00196C53">
            <w:pPr>
              <w:autoSpaceDE w:val="0"/>
              <w:autoSpaceDN w:val="0"/>
              <w:spacing w:before="98" w:line="271" w:lineRule="auto"/>
              <w:ind w:left="72"/>
              <w:rPr>
                <w:lang w:val="ru-RU"/>
              </w:rPr>
            </w:pPr>
            <w:r w:rsidRPr="00AF3D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куба. Единицы измерения объёма.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161. </w:t>
            </w:r>
          </w:p>
        </w:tc>
        <w:tc>
          <w:tcPr>
            <w:tcW w:w="6562" w:type="dxa"/>
          </w:tcPr>
          <w:p w:rsidR="00FB0114" w:rsidRPr="00AF3DDB" w:rsidRDefault="00FB0114" w:rsidP="00196C53">
            <w:pPr>
              <w:autoSpaceDE w:val="0"/>
              <w:autoSpaceDN w:val="0"/>
              <w:spacing w:before="98" w:line="281" w:lineRule="auto"/>
              <w:ind w:left="72"/>
              <w:rPr>
                <w:lang w:val="ru-RU"/>
              </w:rPr>
            </w:pPr>
            <w:r w:rsidRPr="00AF3D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знаний. Сравнение и упорядочивание натуральных чисел и обыкновенных дробей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162. </w:t>
            </w:r>
          </w:p>
        </w:tc>
        <w:tc>
          <w:tcPr>
            <w:tcW w:w="6562" w:type="dxa"/>
          </w:tcPr>
          <w:p w:rsidR="00FB0114" w:rsidRPr="00AF3DDB" w:rsidRDefault="00FB0114" w:rsidP="00196C53">
            <w:pPr>
              <w:autoSpaceDE w:val="0"/>
              <w:autoSpaceDN w:val="0"/>
              <w:spacing w:before="98" w:line="271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163. </w:t>
            </w:r>
          </w:p>
        </w:tc>
        <w:tc>
          <w:tcPr>
            <w:tcW w:w="6562" w:type="dxa"/>
          </w:tcPr>
          <w:p w:rsidR="00FB0114" w:rsidRDefault="00FB0114" w:rsidP="00196C53">
            <w:pPr>
              <w:tabs>
                <w:tab w:val="left" w:pos="156"/>
              </w:tabs>
              <w:autoSpaceDE w:val="0"/>
              <w:autoSpaceDN w:val="0"/>
              <w:spacing w:before="98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Применение свойств арифметических действий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164. 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10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165. </w:t>
            </w:r>
          </w:p>
        </w:tc>
        <w:tc>
          <w:tcPr>
            <w:tcW w:w="6562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166. </w:t>
            </w:r>
          </w:p>
        </w:tc>
        <w:tc>
          <w:tcPr>
            <w:tcW w:w="6562" w:type="dxa"/>
          </w:tcPr>
          <w:p w:rsidR="00FB0114" w:rsidRPr="00AF3DDB" w:rsidRDefault="00FB0114" w:rsidP="00196C53">
            <w:pPr>
              <w:tabs>
                <w:tab w:val="left" w:pos="156"/>
              </w:tabs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AF3D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167. </w:t>
            </w:r>
          </w:p>
        </w:tc>
        <w:tc>
          <w:tcPr>
            <w:tcW w:w="6562" w:type="dxa"/>
          </w:tcPr>
          <w:p w:rsidR="00FB0114" w:rsidRPr="00AF3DDB" w:rsidRDefault="00FB0114" w:rsidP="00196C53">
            <w:pPr>
              <w:tabs>
                <w:tab w:val="left" w:pos="576"/>
              </w:tabs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AF3D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Округление натуральных чисел и </w:t>
            </w:r>
            <w:r w:rsidRPr="00AF3DDB">
              <w:rPr>
                <w:lang w:val="ru-RU"/>
              </w:rPr>
              <w:tab/>
            </w:r>
            <w:r w:rsidRPr="00AF3D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десятичных дробей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168.</w:t>
            </w:r>
          </w:p>
        </w:tc>
        <w:tc>
          <w:tcPr>
            <w:tcW w:w="6562" w:type="dxa"/>
          </w:tcPr>
          <w:p w:rsidR="00FB0114" w:rsidRPr="00AF3DDB" w:rsidRDefault="00FB0114" w:rsidP="00196C53">
            <w:pPr>
              <w:tabs>
                <w:tab w:val="left" w:pos="576"/>
              </w:tabs>
              <w:autoSpaceDE w:val="0"/>
              <w:autoSpaceDN w:val="0"/>
              <w:spacing w:before="98" w:line="262" w:lineRule="auto"/>
              <w:ind w:left="72"/>
              <w:rPr>
                <w:lang w:val="ru-RU"/>
              </w:rPr>
            </w:pPr>
            <w:r w:rsidRPr="00AF3D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Округление натуральных чисел и </w:t>
            </w:r>
            <w:r w:rsidRPr="00AF3DDB">
              <w:rPr>
                <w:lang w:val="ru-RU"/>
              </w:rPr>
              <w:tab/>
            </w:r>
            <w:r w:rsidRPr="00AF3D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десятичных дробей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169.</w:t>
            </w:r>
          </w:p>
        </w:tc>
        <w:tc>
          <w:tcPr>
            <w:tcW w:w="6562" w:type="dxa"/>
          </w:tcPr>
          <w:p w:rsidR="00FB0114" w:rsidRDefault="00FB0114" w:rsidP="00196C53">
            <w:pPr>
              <w:tabs>
                <w:tab w:val="left" w:pos="576"/>
              </w:tabs>
              <w:autoSpaceDE w:val="0"/>
              <w:autoSpaceDN w:val="0"/>
              <w:spacing w:before="98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Решение задач практического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содержания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FB0114" w:rsidTr="00196C53">
        <w:tc>
          <w:tcPr>
            <w:tcW w:w="776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170.</w:t>
            </w:r>
          </w:p>
        </w:tc>
        <w:tc>
          <w:tcPr>
            <w:tcW w:w="6562" w:type="dxa"/>
          </w:tcPr>
          <w:p w:rsidR="00FB0114" w:rsidRPr="00AF3DDB" w:rsidRDefault="00FB0114" w:rsidP="00196C53">
            <w:pPr>
              <w:tabs>
                <w:tab w:val="left" w:pos="576"/>
              </w:tabs>
              <w:autoSpaceDE w:val="0"/>
              <w:autoSpaceDN w:val="0"/>
              <w:spacing w:before="98" w:line="262" w:lineRule="auto"/>
              <w:ind w:right="432"/>
              <w:rPr>
                <w:lang w:val="ru-RU"/>
              </w:rPr>
            </w:pPr>
            <w:r w:rsidRPr="00AF3D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Урок обобщения курса математики 5 </w:t>
            </w:r>
            <w:r w:rsidRPr="00AF3DDB">
              <w:rPr>
                <w:lang w:val="ru-RU"/>
              </w:rPr>
              <w:tab/>
            </w:r>
            <w:r w:rsidRPr="00AF3D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класса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98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417" w:type="dxa"/>
          </w:tcPr>
          <w:p w:rsidR="00FB0114" w:rsidRDefault="00FB0114" w:rsidP="00196C53"/>
        </w:tc>
        <w:tc>
          <w:tcPr>
            <w:tcW w:w="1806" w:type="dxa"/>
          </w:tcPr>
          <w:p w:rsidR="00FB0114" w:rsidRDefault="00FB0114" w:rsidP="00196C53"/>
        </w:tc>
        <w:tc>
          <w:tcPr>
            <w:tcW w:w="3248" w:type="dxa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FB0114" w:rsidTr="00196C53">
        <w:tc>
          <w:tcPr>
            <w:tcW w:w="7338" w:type="dxa"/>
            <w:gridSpan w:val="2"/>
          </w:tcPr>
          <w:p w:rsidR="00FB0114" w:rsidRPr="00AF3DDB" w:rsidRDefault="00FB0114" w:rsidP="00196C53">
            <w:pPr>
              <w:autoSpaceDE w:val="0"/>
              <w:autoSpaceDN w:val="0"/>
              <w:spacing w:before="100" w:line="262" w:lineRule="auto"/>
              <w:ind w:left="72" w:right="1008"/>
              <w:rPr>
                <w:lang w:val="ru-RU"/>
              </w:rPr>
            </w:pPr>
            <w:r w:rsidRPr="00AF3DD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417" w:type="dxa"/>
          </w:tcPr>
          <w:p w:rsidR="00FB0114" w:rsidRDefault="00FB0114" w:rsidP="00196C53">
            <w:pPr>
              <w:autoSpaceDE w:val="0"/>
              <w:autoSpaceDN w:val="0"/>
              <w:spacing w:before="10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54" w:type="dxa"/>
            <w:gridSpan w:val="2"/>
          </w:tcPr>
          <w:p w:rsidR="00FB0114" w:rsidRDefault="00FB0114" w:rsidP="00196C53">
            <w:pPr>
              <w:autoSpaceDE w:val="0"/>
              <w:autoSpaceDN w:val="0"/>
              <w:spacing w:before="98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tab/>
            </w:r>
          </w:p>
        </w:tc>
      </w:tr>
    </w:tbl>
    <w:p w:rsidR="00FB0114" w:rsidRDefault="00FB0114" w:rsidP="00FB0114">
      <w:pPr>
        <w:autoSpaceDE w:val="0"/>
        <w:autoSpaceDN w:val="0"/>
        <w:spacing w:after="0" w:line="14" w:lineRule="exact"/>
      </w:pPr>
    </w:p>
    <w:p w:rsidR="00FB0114" w:rsidRDefault="00FB0114" w:rsidP="00FB0114">
      <w:pPr>
        <w:rPr>
          <w:lang w:val="tt-RU"/>
        </w:rPr>
      </w:pPr>
    </w:p>
    <w:p w:rsidR="00FB0114" w:rsidRDefault="00FB0114" w:rsidP="00FB0114">
      <w:pPr>
        <w:rPr>
          <w:lang w:val="tt-RU"/>
        </w:rPr>
      </w:pPr>
    </w:p>
    <w:p w:rsidR="00FB0114" w:rsidRDefault="00FB0114" w:rsidP="00FB0114">
      <w:pPr>
        <w:rPr>
          <w:lang w:val="tt-RU"/>
        </w:rPr>
      </w:pPr>
    </w:p>
    <w:p w:rsidR="00FB0114" w:rsidRDefault="00FB0114" w:rsidP="00FB0114">
      <w:pPr>
        <w:rPr>
          <w:lang w:val="tt-RU"/>
        </w:rPr>
      </w:pPr>
    </w:p>
    <w:p w:rsidR="00FB0114" w:rsidRDefault="00FB0114" w:rsidP="00FB0114">
      <w:pPr>
        <w:rPr>
          <w:lang w:val="tt-RU"/>
        </w:rPr>
      </w:pPr>
    </w:p>
    <w:p w:rsidR="00FB0114" w:rsidRDefault="00FB0114" w:rsidP="00FB0114">
      <w:pPr>
        <w:rPr>
          <w:lang w:val="tt-RU"/>
        </w:rPr>
      </w:pPr>
    </w:p>
    <w:p w:rsidR="00FB0114" w:rsidRDefault="00FB0114" w:rsidP="00FB0114">
      <w:pPr>
        <w:rPr>
          <w:lang w:val="tt-RU"/>
        </w:rPr>
      </w:pPr>
    </w:p>
    <w:p w:rsidR="00FB0114" w:rsidRDefault="00FB0114" w:rsidP="00FB0114">
      <w:pPr>
        <w:rPr>
          <w:lang w:val="tt-RU"/>
        </w:rPr>
      </w:pPr>
    </w:p>
    <w:p w:rsidR="00FB0114" w:rsidRDefault="00FB0114" w:rsidP="00FB0114">
      <w:pPr>
        <w:rPr>
          <w:lang w:val="tt-RU"/>
        </w:rPr>
      </w:pPr>
    </w:p>
    <w:p w:rsidR="00FB0114" w:rsidRDefault="00FB0114" w:rsidP="00FB0114">
      <w:pPr>
        <w:rPr>
          <w:lang w:val="tt-RU"/>
        </w:rPr>
      </w:pPr>
    </w:p>
    <w:p w:rsidR="00FB0114" w:rsidRDefault="00FB0114" w:rsidP="00FB0114">
      <w:pPr>
        <w:rPr>
          <w:lang w:val="tt-RU"/>
        </w:rPr>
      </w:pPr>
    </w:p>
    <w:p w:rsidR="00FB0114" w:rsidRDefault="00FB0114" w:rsidP="00FB0114">
      <w:pPr>
        <w:rPr>
          <w:lang w:val="tt-RU"/>
        </w:rPr>
      </w:pPr>
    </w:p>
    <w:p w:rsidR="00FB0114" w:rsidRDefault="00FB0114" w:rsidP="00FB0114">
      <w:pPr>
        <w:rPr>
          <w:lang w:val="tt-RU"/>
        </w:rPr>
      </w:pPr>
    </w:p>
    <w:p w:rsidR="00FB0114" w:rsidRDefault="00FB0114" w:rsidP="00FB0114">
      <w:pPr>
        <w:rPr>
          <w:lang w:val="tt-RU"/>
        </w:rPr>
      </w:pPr>
    </w:p>
    <w:p w:rsidR="00FB0114" w:rsidRDefault="00FB0114" w:rsidP="00FB0114">
      <w:pPr>
        <w:rPr>
          <w:lang w:val="tt-RU"/>
        </w:rPr>
      </w:pPr>
    </w:p>
    <w:p w:rsidR="00FB0114" w:rsidRDefault="00FB0114" w:rsidP="00FB0114">
      <w:pPr>
        <w:rPr>
          <w:lang w:val="tt-RU"/>
        </w:rPr>
      </w:pPr>
    </w:p>
    <w:p w:rsidR="00FB0114" w:rsidRDefault="00FB0114" w:rsidP="00FB0114">
      <w:pPr>
        <w:rPr>
          <w:lang w:val="tt-RU"/>
        </w:rPr>
      </w:pPr>
    </w:p>
    <w:p w:rsidR="00FB0114" w:rsidRDefault="00FB0114" w:rsidP="00FB0114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 xml:space="preserve">УЧЕБНО-МЕТОДИЧЕСКОЕ ОБЕСПЕЧЕНИЕ ОБРАЗОВАТЕЛЬНОГО ПРОЦЕССА </w:t>
      </w:r>
    </w:p>
    <w:p w:rsidR="00FB0114" w:rsidRDefault="00FB0114" w:rsidP="00FB0114">
      <w:pPr>
        <w:autoSpaceDE w:val="0"/>
        <w:autoSpaceDN w:val="0"/>
        <w:spacing w:before="346" w:after="0" w:line="396" w:lineRule="auto"/>
        <w:ind w:right="144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E95CA1">
        <w:rPr>
          <w:lang w:val="ru-RU"/>
        </w:rPr>
        <w:br/>
      </w: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5 КЛАСС </w:t>
      </w:r>
      <w:r w:rsidRPr="00E95CA1">
        <w:rPr>
          <w:lang w:val="ru-RU"/>
        </w:rPr>
        <w:br/>
      </w:r>
      <w:proofErr w:type="gramStart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>Мерзляк</w:t>
      </w:r>
      <w:proofErr w:type="gramEnd"/>
      <w:r w:rsidRPr="00E95CA1">
        <w:rPr>
          <w:rFonts w:ascii="Times New Roman" w:eastAsia="Times New Roman" w:hAnsi="Times New Roman"/>
          <w:color w:val="000000"/>
          <w:sz w:val="24"/>
          <w:lang w:val="ru-RU"/>
        </w:rPr>
        <w:t xml:space="preserve"> А.Г., Полонский В.Б., Якир М.С.; под редакцией Подольского В.Е. Математика,  5 класс, Общество с ограниченной ответственностью "Издательский центр ВЕНТАНА-ГРАФ"; Акционерное общество "Издательство Просвещение"; </w:t>
      </w:r>
      <w:r w:rsidRPr="00E95CA1">
        <w:rPr>
          <w:lang w:val="ru-RU"/>
        </w:rPr>
        <w:br/>
      </w:r>
      <w:r w:rsidRPr="00E95CA1">
        <w:rPr>
          <w:lang w:val="ru-RU"/>
        </w:rPr>
        <w:br/>
      </w: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E95CA1">
        <w:rPr>
          <w:lang w:val="ru-RU"/>
        </w:rPr>
        <w:br/>
      </w: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5 КЛАСС </w:t>
      </w:r>
    </w:p>
    <w:p w:rsidR="00FB0114" w:rsidRDefault="00FB0114" w:rsidP="00FB0114">
      <w:pPr>
        <w:autoSpaceDE w:val="0"/>
        <w:autoSpaceDN w:val="0"/>
        <w:spacing w:before="346" w:after="0" w:line="396" w:lineRule="auto"/>
        <w:ind w:right="144"/>
        <w:rPr>
          <w:rFonts w:ascii="Times New Roman" w:eastAsia="Times New Roman" w:hAnsi="Times New Roman" w:cs="Times New Roman"/>
          <w:w w:val="97"/>
          <w:lang w:val="ru-RU"/>
        </w:rPr>
      </w:pPr>
      <w:r w:rsidRPr="00FB01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Буцко Е.В., Мерзляк А.Г., Полонский В.Б. </w:t>
      </w:r>
      <w:r w:rsidRPr="00FB011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B01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Серия Линия </w:t>
      </w:r>
      <w:proofErr w:type="gramStart"/>
      <w:r w:rsidRPr="00FB011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УМК А.</w:t>
      </w:r>
      <w:proofErr w:type="gramEnd"/>
      <w:r w:rsidRPr="00FB01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Г. Мерзляка. Математика (5-6) </w:t>
      </w:r>
      <w:r w:rsidRPr="00FB011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B01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 5 класс </w:t>
      </w:r>
      <w:r w:rsidRPr="00FB011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B01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 Математика </w:t>
      </w:r>
      <w:r w:rsidRPr="00FB011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B01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Издательство ВЕНТАНА-ГРАФ, корпорация "Российский учебник" </w:t>
      </w:r>
      <w:r w:rsidRPr="00FB011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B01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Вид продукции Методическое пособие </w:t>
      </w:r>
      <w:r w:rsidRPr="00FB011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B01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B0114">
        <w:rPr>
          <w:rFonts w:ascii="Times New Roman" w:hAnsi="Times New Roman" w:cs="Times New Roman"/>
          <w:color w:val="000000"/>
          <w:sz w:val="24"/>
          <w:szCs w:val="24"/>
        </w:rPr>
        <w:t>ISBN</w:t>
      </w:r>
      <w:r w:rsidRPr="00FB01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978-5-360-07740-4 </w:t>
      </w:r>
      <w:r w:rsidRPr="00FB011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B01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(другие </w:t>
      </w:r>
      <w:r w:rsidRPr="00FB0114">
        <w:rPr>
          <w:rFonts w:ascii="Times New Roman" w:hAnsi="Times New Roman" w:cs="Times New Roman"/>
          <w:color w:val="000000"/>
          <w:sz w:val="24"/>
          <w:szCs w:val="24"/>
        </w:rPr>
        <w:t>ISBN</w:t>
      </w:r>
      <w:r w:rsidRPr="00FB01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Количество страниц 304 </w:t>
      </w:r>
      <w:r w:rsidRPr="00FB011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B01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Вес 0.34 </w:t>
      </w:r>
      <w:r w:rsidRPr="00FB011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B01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Дата выхода 07.03.2019</w:t>
      </w:r>
      <w:proofErr w:type="gramStart"/>
      <w:r w:rsidRPr="00FB01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  <w:proofErr w:type="gramEnd"/>
      <w:r w:rsidRPr="00FB011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B0114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 xml:space="preserve">Мерзляк А.Г., Полонский В.Б., Якир М.С. </w:t>
      </w:r>
      <w:r w:rsidRPr="00FB011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B01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Серия Линия УМК А. Г. Мерзляка. Математика (5-6) </w:t>
      </w:r>
      <w:r w:rsidRPr="00FB011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B01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 5 класс </w:t>
      </w:r>
      <w:r w:rsidRPr="00FB011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B01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 Математика </w:t>
      </w:r>
      <w:r w:rsidRPr="00FB011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B01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Издательство ВЕНТАНА-ГРАФ, корпорация "Российский учебник" </w:t>
      </w:r>
      <w:r w:rsidRPr="00FB011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B011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Вид продукции Рабочая тетрадь</w:t>
      </w:r>
      <w:r w:rsidRPr="00FB0114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FB0114">
        <w:rPr>
          <w:rFonts w:ascii="Arial" w:hAnsi="Arial" w:cs="Arial"/>
          <w:color w:val="000000"/>
          <w:sz w:val="18"/>
          <w:szCs w:val="18"/>
          <w:lang w:val="ru-RU"/>
        </w:rPr>
        <w:br/>
      </w: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r w:rsidRPr="00E95CA1">
        <w:rPr>
          <w:lang w:val="ru-RU"/>
        </w:rPr>
        <w:br/>
      </w: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5 КЛАСС </w:t>
      </w:r>
      <w:r w:rsidRPr="00E95CA1">
        <w:rPr>
          <w:lang w:val="ru-RU"/>
        </w:rPr>
        <w:br/>
      </w:r>
      <w:hyperlink r:id="rId9" w:history="1">
        <w:r w:rsidRPr="00C46EDC">
          <w:rPr>
            <w:rStyle w:val="affc"/>
            <w:rFonts w:ascii="Times New Roman" w:eastAsia="Times New Roman" w:hAnsi="Times New Roman" w:cs="Times New Roman"/>
            <w:w w:val="97"/>
          </w:rPr>
          <w:t>https</w:t>
        </w:r>
        <w:r w:rsidRPr="00C46EDC">
          <w:rPr>
            <w:rStyle w:val="affc"/>
            <w:rFonts w:ascii="Times New Roman" w:eastAsia="Times New Roman" w:hAnsi="Times New Roman" w:cs="Times New Roman"/>
            <w:w w:val="97"/>
            <w:lang w:val="ru-RU"/>
          </w:rPr>
          <w:t>://</w:t>
        </w:r>
        <w:r w:rsidRPr="00C46EDC">
          <w:rPr>
            <w:rStyle w:val="affc"/>
            <w:rFonts w:ascii="Times New Roman" w:eastAsia="Times New Roman" w:hAnsi="Times New Roman" w:cs="Times New Roman"/>
            <w:w w:val="97"/>
          </w:rPr>
          <w:t>www</w:t>
        </w:r>
        <w:r w:rsidRPr="00C46EDC">
          <w:rPr>
            <w:rStyle w:val="affc"/>
            <w:rFonts w:ascii="Times New Roman" w:eastAsia="Times New Roman" w:hAnsi="Times New Roman" w:cs="Times New Roman"/>
            <w:w w:val="97"/>
            <w:lang w:val="ru-RU"/>
          </w:rPr>
          <w:t>.</w:t>
        </w:r>
        <w:r w:rsidRPr="00C46EDC">
          <w:rPr>
            <w:rStyle w:val="affc"/>
            <w:rFonts w:ascii="Times New Roman" w:eastAsia="Times New Roman" w:hAnsi="Times New Roman" w:cs="Times New Roman"/>
            <w:w w:val="97"/>
          </w:rPr>
          <w:t>yaklass</w:t>
        </w:r>
        <w:r w:rsidRPr="00C46EDC">
          <w:rPr>
            <w:rStyle w:val="affc"/>
            <w:rFonts w:ascii="Times New Roman" w:eastAsia="Times New Roman" w:hAnsi="Times New Roman" w:cs="Times New Roman"/>
            <w:w w:val="97"/>
            <w:lang w:val="ru-RU"/>
          </w:rPr>
          <w:t>.</w:t>
        </w:r>
        <w:r w:rsidRPr="00C46EDC">
          <w:rPr>
            <w:rStyle w:val="affc"/>
            <w:rFonts w:ascii="Times New Roman" w:eastAsia="Times New Roman" w:hAnsi="Times New Roman" w:cs="Times New Roman"/>
            <w:w w:val="97"/>
          </w:rPr>
          <w:t>ru</w:t>
        </w:r>
        <w:r w:rsidRPr="00C46EDC">
          <w:rPr>
            <w:rStyle w:val="affc"/>
            <w:rFonts w:ascii="Times New Roman" w:eastAsia="Times New Roman" w:hAnsi="Times New Roman" w:cs="Times New Roman"/>
            <w:w w:val="97"/>
            <w:lang w:val="ru-RU"/>
          </w:rPr>
          <w:t>/</w:t>
        </w:r>
        <w:r w:rsidRPr="00C46EDC">
          <w:rPr>
            <w:rStyle w:val="affc"/>
            <w:rFonts w:ascii="Times New Roman" w:eastAsia="Times New Roman" w:hAnsi="Times New Roman" w:cs="Times New Roman"/>
            <w:w w:val="97"/>
          </w:rPr>
          <w:t>p</w:t>
        </w:r>
        <w:r w:rsidRPr="00C46EDC">
          <w:rPr>
            <w:rStyle w:val="affc"/>
            <w:rFonts w:ascii="Times New Roman" w:eastAsia="Times New Roman" w:hAnsi="Times New Roman" w:cs="Times New Roman"/>
            <w:w w:val="97"/>
            <w:lang w:val="ru-RU"/>
          </w:rPr>
          <w:t>/</w:t>
        </w:r>
        <w:r w:rsidRPr="00C46EDC">
          <w:rPr>
            <w:rStyle w:val="affc"/>
            <w:rFonts w:ascii="Times New Roman" w:eastAsia="Times New Roman" w:hAnsi="Times New Roman" w:cs="Times New Roman"/>
            <w:w w:val="97"/>
          </w:rPr>
          <w:t>matematika</w:t>
        </w:r>
        <w:r w:rsidRPr="00C46EDC">
          <w:rPr>
            <w:rStyle w:val="affc"/>
            <w:rFonts w:ascii="Times New Roman" w:eastAsia="Times New Roman" w:hAnsi="Times New Roman" w:cs="Times New Roman"/>
            <w:w w:val="97"/>
            <w:lang w:val="ru-RU"/>
          </w:rPr>
          <w:t>/5-</w:t>
        </w:r>
        <w:r w:rsidRPr="00C46EDC">
          <w:rPr>
            <w:rStyle w:val="affc"/>
            <w:rFonts w:ascii="Times New Roman" w:eastAsia="Times New Roman" w:hAnsi="Times New Roman" w:cs="Times New Roman"/>
            <w:w w:val="97"/>
          </w:rPr>
          <w:t>klass</w:t>
        </w:r>
      </w:hyperlink>
      <w:r>
        <w:rPr>
          <w:rFonts w:ascii="Times New Roman" w:eastAsia="Times New Roman" w:hAnsi="Times New Roman" w:cs="Times New Roman"/>
          <w:w w:val="97"/>
          <w:lang w:val="ru-RU"/>
        </w:rPr>
        <w:t>;</w:t>
      </w:r>
    </w:p>
    <w:p w:rsidR="00FB0114" w:rsidRDefault="00FB0114" w:rsidP="00FB0114">
      <w:pPr>
        <w:autoSpaceDE w:val="0"/>
        <w:autoSpaceDN w:val="0"/>
        <w:spacing w:after="0" w:line="396" w:lineRule="auto"/>
        <w:ind w:right="144"/>
        <w:rPr>
          <w:rFonts w:ascii="Times New Roman" w:eastAsia="Times New Roman" w:hAnsi="Times New Roman" w:cs="Times New Roman"/>
          <w:w w:val="97"/>
          <w:lang w:val="ru-RU"/>
        </w:rPr>
      </w:pPr>
      <w:hyperlink r:id="rId10" w:history="1">
        <w:r w:rsidRPr="00C46EDC">
          <w:rPr>
            <w:rStyle w:val="affc"/>
            <w:rFonts w:ascii="Times New Roman" w:eastAsia="Times New Roman" w:hAnsi="Times New Roman" w:cs="Times New Roman"/>
            <w:w w:val="97"/>
          </w:rPr>
          <w:t>https://resh.edu.ru</w:t>
        </w:r>
      </w:hyperlink>
      <w:r>
        <w:rPr>
          <w:rFonts w:ascii="Times New Roman" w:eastAsia="Times New Roman" w:hAnsi="Times New Roman" w:cs="Times New Roman"/>
          <w:w w:val="97"/>
          <w:lang w:val="ru-RU"/>
        </w:rPr>
        <w:t>;</w:t>
      </w:r>
    </w:p>
    <w:p w:rsidR="00FB0114" w:rsidRPr="00FB0114" w:rsidRDefault="00FB0114" w:rsidP="00FB0114">
      <w:pPr>
        <w:autoSpaceDE w:val="0"/>
        <w:autoSpaceDN w:val="0"/>
        <w:spacing w:before="346" w:after="0" w:line="396" w:lineRule="auto"/>
        <w:ind w:right="144"/>
        <w:rPr>
          <w:lang w:val="ru-RU"/>
        </w:rPr>
      </w:pPr>
    </w:p>
    <w:p w:rsidR="00FB0114" w:rsidRPr="00FB0114" w:rsidRDefault="00FB0114">
      <w:pPr>
        <w:rPr>
          <w:lang w:val="ru-RU"/>
        </w:rPr>
        <w:sectPr w:rsidR="00FB0114" w:rsidRPr="00FB0114" w:rsidSect="006A62E9">
          <w:type w:val="continuous"/>
          <w:pgSz w:w="16840" w:h="11900" w:orient="landscape"/>
          <w:pgMar w:top="666" w:right="284" w:bottom="640" w:left="666" w:header="720" w:footer="720" w:gutter="0"/>
          <w:cols w:space="720"/>
          <w:docGrid w:linePitch="360"/>
        </w:sectPr>
      </w:pPr>
    </w:p>
    <w:p w:rsidR="00374748" w:rsidRPr="00FB0114" w:rsidRDefault="00374748">
      <w:pPr>
        <w:rPr>
          <w:lang w:val="ru-RU"/>
        </w:rPr>
        <w:sectPr w:rsidR="00374748" w:rsidRPr="00FB0114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74748" w:rsidRPr="00E95CA1" w:rsidRDefault="00374748">
      <w:pPr>
        <w:rPr>
          <w:lang w:val="ru-RU"/>
        </w:rPr>
        <w:sectPr w:rsidR="00374748" w:rsidRPr="00E95CA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74748" w:rsidRPr="00E95CA1" w:rsidRDefault="00374748">
      <w:pPr>
        <w:autoSpaceDE w:val="0"/>
        <w:autoSpaceDN w:val="0"/>
        <w:spacing w:after="78" w:line="220" w:lineRule="exact"/>
        <w:rPr>
          <w:lang w:val="ru-RU"/>
        </w:rPr>
      </w:pPr>
    </w:p>
    <w:p w:rsidR="00374748" w:rsidRPr="00E95CA1" w:rsidRDefault="00E95CA1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E95CA1">
        <w:rPr>
          <w:lang w:val="ru-RU"/>
        </w:rPr>
        <w:br/>
      </w:r>
      <w:proofErr w:type="gramStart"/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</w:t>
      </w:r>
      <w:proofErr w:type="gramEnd"/>
      <w:r w:rsidRPr="00E95CA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ПРОВЕДЕНИЯ ЛАБОРАТОРНЫХ И ПРАКТИЧЕСКИХ РАБОТ</w:t>
      </w:r>
    </w:p>
    <w:p w:rsidR="00374748" w:rsidRPr="00E95CA1" w:rsidRDefault="00374748">
      <w:pPr>
        <w:rPr>
          <w:lang w:val="ru-RU"/>
        </w:rPr>
        <w:sectPr w:rsidR="00374748" w:rsidRPr="00E95CA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95CA1" w:rsidRPr="00E95CA1" w:rsidRDefault="00E95CA1">
      <w:pPr>
        <w:rPr>
          <w:lang w:val="ru-RU"/>
        </w:rPr>
      </w:pPr>
    </w:p>
    <w:sectPr w:rsidR="00E95CA1" w:rsidRPr="00E95CA1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E79" w:rsidRDefault="00C50E79" w:rsidP="006A62E9">
      <w:pPr>
        <w:spacing w:after="0" w:line="240" w:lineRule="auto"/>
      </w:pPr>
      <w:r>
        <w:separator/>
      </w:r>
    </w:p>
  </w:endnote>
  <w:endnote w:type="continuationSeparator" w:id="0">
    <w:p w:rsidR="00C50E79" w:rsidRDefault="00C50E79" w:rsidP="006A6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3893501"/>
      <w:docPartObj>
        <w:docPartGallery w:val="Page Numbers (Bottom of Page)"/>
        <w:docPartUnique/>
      </w:docPartObj>
    </w:sdtPr>
    <w:sdtContent>
      <w:p w:rsidR="006A62E9" w:rsidRDefault="00CE2A4A">
        <w:pPr>
          <w:pStyle w:val="a7"/>
          <w:jc w:val="right"/>
        </w:pPr>
        <w:r>
          <w:fldChar w:fldCharType="begin"/>
        </w:r>
        <w:r w:rsidR="006A62E9">
          <w:instrText>PAGE   \* MERGEFORMAT</w:instrText>
        </w:r>
        <w:r>
          <w:fldChar w:fldCharType="separate"/>
        </w:r>
        <w:r w:rsidR="008E668F" w:rsidRPr="008E668F">
          <w:rPr>
            <w:noProof/>
            <w:lang w:val="ru-RU"/>
          </w:rPr>
          <w:t>1</w:t>
        </w:r>
        <w:r>
          <w:fldChar w:fldCharType="end"/>
        </w:r>
      </w:p>
    </w:sdtContent>
  </w:sdt>
  <w:p w:rsidR="006A62E9" w:rsidRDefault="006A62E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E79" w:rsidRDefault="00C50E79" w:rsidP="006A62E9">
      <w:pPr>
        <w:spacing w:after="0" w:line="240" w:lineRule="auto"/>
      </w:pPr>
      <w:r>
        <w:separator/>
      </w:r>
    </w:p>
  </w:footnote>
  <w:footnote w:type="continuationSeparator" w:id="0">
    <w:p w:rsidR="00C50E79" w:rsidRDefault="00C50E79" w:rsidP="006A62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790377A"/>
    <w:multiLevelType w:val="hybridMultilevel"/>
    <w:tmpl w:val="F22AD644"/>
    <w:lvl w:ilvl="0" w:tplc="62F2387A">
      <w:start w:val="1"/>
      <w:numFmt w:val="decimal"/>
      <w:lvlText w:val="%1."/>
      <w:lvlJc w:val="left"/>
      <w:pPr>
        <w:ind w:left="1069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E012725"/>
    <w:multiLevelType w:val="hybridMultilevel"/>
    <w:tmpl w:val="5E821AD6"/>
    <w:lvl w:ilvl="0" w:tplc="2C9494D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9654164"/>
    <w:multiLevelType w:val="hybridMultilevel"/>
    <w:tmpl w:val="D590A05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47730"/>
    <w:rsid w:val="00034616"/>
    <w:rsid w:val="0006063C"/>
    <w:rsid w:val="0015074B"/>
    <w:rsid w:val="0029639D"/>
    <w:rsid w:val="00326F90"/>
    <w:rsid w:val="00374748"/>
    <w:rsid w:val="006A62E9"/>
    <w:rsid w:val="00754294"/>
    <w:rsid w:val="008E668F"/>
    <w:rsid w:val="00927FE6"/>
    <w:rsid w:val="00AA1D8D"/>
    <w:rsid w:val="00B47730"/>
    <w:rsid w:val="00C279DD"/>
    <w:rsid w:val="00C50E79"/>
    <w:rsid w:val="00CB0664"/>
    <w:rsid w:val="00CE2A4A"/>
    <w:rsid w:val="00E95CA1"/>
    <w:rsid w:val="00FB0114"/>
    <w:rsid w:val="00FC6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link w:val="af"/>
    <w:uiPriority w:val="34"/>
    <w:qFormat/>
    <w:rsid w:val="00FC693F"/>
    <w:pPr>
      <w:ind w:left="720"/>
      <w:contextualSpacing/>
    </w:pPr>
  </w:style>
  <w:style w:type="paragraph" w:styleId="af0">
    <w:name w:val="Body Text"/>
    <w:basedOn w:val="a1"/>
    <w:link w:val="af1"/>
    <w:uiPriority w:val="99"/>
    <w:unhideWhenUsed/>
    <w:rsid w:val="00AA1D8D"/>
    <w:pPr>
      <w:spacing w:after="120"/>
    </w:pPr>
  </w:style>
  <w:style w:type="character" w:customStyle="1" w:styleId="af1">
    <w:name w:val="Основной текст Знак"/>
    <w:basedOn w:val="a2"/>
    <w:link w:val="af0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2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3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4">
    <w:name w:val="macro"/>
    <w:link w:val="af5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5">
    <w:name w:val="Текст макроса Знак"/>
    <w:basedOn w:val="a2"/>
    <w:link w:val="af4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6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7">
    <w:name w:val="Strong"/>
    <w:basedOn w:val="a2"/>
    <w:uiPriority w:val="22"/>
    <w:qFormat/>
    <w:rsid w:val="00FC693F"/>
    <w:rPr>
      <w:b/>
      <w:bCs/>
    </w:rPr>
  </w:style>
  <w:style w:type="character" w:styleId="af8">
    <w:name w:val="Emphasis"/>
    <w:basedOn w:val="a2"/>
    <w:uiPriority w:val="20"/>
    <w:qFormat/>
    <w:rsid w:val="00FC693F"/>
    <w:rPr>
      <w:i/>
      <w:iCs/>
    </w:rPr>
  </w:style>
  <w:style w:type="paragraph" w:styleId="af9">
    <w:name w:val="Intense Quote"/>
    <w:basedOn w:val="a1"/>
    <w:next w:val="a1"/>
    <w:link w:val="afa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a">
    <w:name w:val="Выделенная цитата Знак"/>
    <w:basedOn w:val="a2"/>
    <w:link w:val="af9"/>
    <w:uiPriority w:val="30"/>
    <w:rsid w:val="00FC693F"/>
    <w:rPr>
      <w:b/>
      <w:bCs/>
      <w:i/>
      <w:iCs/>
      <w:color w:val="4F81BD" w:themeColor="accent1"/>
    </w:rPr>
  </w:style>
  <w:style w:type="character" w:styleId="afb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c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d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e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0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1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9">
    <w:name w:val="Normal (Web)"/>
    <w:basedOn w:val="a1"/>
    <w:uiPriority w:val="99"/>
    <w:unhideWhenUsed/>
    <w:rsid w:val="00E95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fa">
    <w:name w:val="Balloon Text"/>
    <w:basedOn w:val="a1"/>
    <w:link w:val="affb"/>
    <w:uiPriority w:val="99"/>
    <w:semiHidden/>
    <w:unhideWhenUsed/>
    <w:rsid w:val="006A6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b">
    <w:name w:val="Текст выноски Знак"/>
    <w:basedOn w:val="a2"/>
    <w:link w:val="affa"/>
    <w:uiPriority w:val="99"/>
    <w:semiHidden/>
    <w:rsid w:val="006A62E9"/>
    <w:rPr>
      <w:rFonts w:ascii="Tahoma" w:hAnsi="Tahoma" w:cs="Tahoma"/>
      <w:sz w:val="16"/>
      <w:szCs w:val="16"/>
    </w:rPr>
  </w:style>
  <w:style w:type="character" w:styleId="affc">
    <w:name w:val="Hyperlink"/>
    <w:basedOn w:val="a2"/>
    <w:uiPriority w:val="99"/>
    <w:unhideWhenUsed/>
    <w:rsid w:val="00927FE6"/>
    <w:rPr>
      <w:color w:val="0000FF" w:themeColor="hyperlink"/>
      <w:u w:val="single"/>
    </w:rPr>
  </w:style>
  <w:style w:type="paragraph" w:customStyle="1" w:styleId="Default">
    <w:name w:val="Default"/>
    <w:rsid w:val="00FB011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ru-RU"/>
    </w:rPr>
  </w:style>
  <w:style w:type="character" w:customStyle="1" w:styleId="c4">
    <w:name w:val="c4"/>
    <w:basedOn w:val="a2"/>
    <w:rsid w:val="00FB0114"/>
  </w:style>
  <w:style w:type="character" w:customStyle="1" w:styleId="affd">
    <w:name w:val="_"/>
    <w:basedOn w:val="a2"/>
    <w:rsid w:val="00FB0114"/>
  </w:style>
  <w:style w:type="character" w:customStyle="1" w:styleId="af">
    <w:name w:val="Абзац списка Знак"/>
    <w:link w:val="ae"/>
    <w:uiPriority w:val="34"/>
    <w:locked/>
    <w:rsid w:val="00FB01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Normal (Web)"/>
    <w:basedOn w:val="a1"/>
    <w:uiPriority w:val="99"/>
    <w:unhideWhenUsed/>
    <w:rsid w:val="00E95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f9">
    <w:name w:val="Balloon Text"/>
    <w:basedOn w:val="a1"/>
    <w:link w:val="affa"/>
    <w:uiPriority w:val="99"/>
    <w:semiHidden/>
    <w:unhideWhenUsed/>
    <w:rsid w:val="006A6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6A62E9"/>
    <w:rPr>
      <w:rFonts w:ascii="Tahoma" w:hAnsi="Tahoma" w:cs="Tahoma"/>
      <w:sz w:val="16"/>
      <w:szCs w:val="16"/>
    </w:rPr>
  </w:style>
  <w:style w:type="character" w:styleId="affb">
    <w:name w:val="Hyperlink"/>
    <w:basedOn w:val="a2"/>
    <w:uiPriority w:val="99"/>
    <w:unhideWhenUsed/>
    <w:rsid w:val="00927F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esh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aklass.ru/p/matematika/5-klas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A7386F-60BD-4DBD-8CC6-9B0AE0AE0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9350</Words>
  <Characters>53295</Characters>
  <Application>Microsoft Office Word</Application>
  <DocSecurity>0</DocSecurity>
  <Lines>444</Lines>
  <Paragraphs>125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62520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User</cp:lastModifiedBy>
  <cp:revision>2</cp:revision>
  <cp:lastPrinted>2022-11-03T09:26:00Z</cp:lastPrinted>
  <dcterms:created xsi:type="dcterms:W3CDTF">2023-02-02T09:29:00Z</dcterms:created>
  <dcterms:modified xsi:type="dcterms:W3CDTF">2023-02-02T09:29:00Z</dcterms:modified>
</cp:coreProperties>
</file>